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5E0676E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  <w:bookmarkStart w:id="0" w:name="_Toc449692098"/>
    </w:p>
    <w:p w14:paraId="4CECB15D" w14:textId="0FD8B6A7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BE49DD" w:rsidRPr="00FF430B">
        <w:rPr>
          <w:noProof w:val="0"/>
          <w:lang w:val="ro-MD"/>
        </w:rPr>
        <w:t>1</w:t>
      </w:r>
    </w:p>
    <w:p w14:paraId="2F4CE60A" w14:textId="77777777" w:rsidR="009C55A2" w:rsidRDefault="009C55A2" w:rsidP="009C55A2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3421D4BE" w14:textId="77777777" w:rsidR="009C55A2" w:rsidRDefault="009C55A2" w:rsidP="009C55A2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2AFB9DD6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11E2E30D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482D2810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0766CC73" w14:textId="77777777" w:rsidR="008B330F" w:rsidRPr="00FF430B" w:rsidRDefault="008B330F" w:rsidP="00F43D02">
      <w:pPr>
        <w:jc w:val="center"/>
        <w:rPr>
          <w:rFonts w:eastAsia="PMingLiU"/>
          <w:lang w:val="ro-MD" w:eastAsia="zh-CN"/>
        </w:rPr>
      </w:pPr>
    </w:p>
    <w:p w14:paraId="0DBE1B11" w14:textId="77777777" w:rsidR="00D01642" w:rsidRPr="00FF430B" w:rsidRDefault="00A227F2" w:rsidP="00196AB4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GRAFIC DE  EXECUTARE A DOCUMENTAȚIEI DE PROIECT</w:t>
      </w:r>
    </w:p>
    <w:p w14:paraId="512112FF" w14:textId="77777777" w:rsidR="00D01642" w:rsidRPr="00FF430B" w:rsidRDefault="00A227F2" w:rsidP="00F43D02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_____________________________________________________________________________</w:t>
      </w:r>
    </w:p>
    <w:p w14:paraId="7CE2A6D6" w14:textId="77777777" w:rsidR="00D01642" w:rsidRPr="00FF430B" w:rsidRDefault="00A227F2" w:rsidP="00F43D02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(denumirea serviciilor)</w:t>
      </w:r>
    </w:p>
    <w:p w14:paraId="1E2756A8" w14:textId="77777777" w:rsidR="00D01642" w:rsidRPr="00FF430B" w:rsidRDefault="00D01642" w:rsidP="00F43D02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5"/>
        <w:gridCol w:w="1035"/>
        <w:gridCol w:w="1215"/>
        <w:gridCol w:w="876"/>
        <w:gridCol w:w="129"/>
        <w:gridCol w:w="915"/>
        <w:gridCol w:w="75"/>
        <w:gridCol w:w="1245"/>
      </w:tblGrid>
      <w:tr w:rsidR="00D01642" w:rsidRPr="00EC30C2" w14:paraId="45D6720A" w14:textId="77777777" w:rsidTr="00233538">
        <w:trPr>
          <w:cantSplit/>
          <w:trHeight w:val="300"/>
        </w:trPr>
        <w:tc>
          <w:tcPr>
            <w:tcW w:w="709" w:type="dxa"/>
            <w:vMerge w:val="restart"/>
          </w:tcPr>
          <w:p w14:paraId="663428B2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Nr.</w:t>
            </w:r>
          </w:p>
          <w:p w14:paraId="7A0A214F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d/o</w:t>
            </w:r>
          </w:p>
        </w:tc>
        <w:tc>
          <w:tcPr>
            <w:tcW w:w="2825" w:type="dxa"/>
            <w:vMerge w:val="restart"/>
          </w:tcPr>
          <w:p w14:paraId="71ACBC12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Grupa de obiecte/denumirea obiectului</w:t>
            </w:r>
          </w:p>
        </w:tc>
        <w:tc>
          <w:tcPr>
            <w:tcW w:w="3126" w:type="dxa"/>
            <w:gridSpan w:val="3"/>
          </w:tcPr>
          <w:p w14:paraId="0AB7FFCB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</w:t>
            </w:r>
            <w:r w:rsidR="00087114" w:rsidRPr="00FF430B">
              <w:rPr>
                <w:rFonts w:ascii="Times New Roman" w:hAnsi="Times New Roman"/>
                <w:b/>
                <w:szCs w:val="24"/>
                <w:lang w:val="ro-MD"/>
              </w:rPr>
              <w:t xml:space="preserve"> 1</w:t>
            </w:r>
          </w:p>
        </w:tc>
        <w:tc>
          <w:tcPr>
            <w:tcW w:w="1044" w:type="dxa"/>
            <w:gridSpan w:val="2"/>
          </w:tcPr>
          <w:p w14:paraId="4FDCCEF6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320" w:type="dxa"/>
            <w:gridSpan w:val="2"/>
          </w:tcPr>
          <w:p w14:paraId="64FC8064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 (n)</w:t>
            </w:r>
          </w:p>
        </w:tc>
      </w:tr>
      <w:tr w:rsidR="00D01642" w:rsidRPr="00EC30C2" w14:paraId="6594EA11" w14:textId="77777777" w:rsidTr="00233538">
        <w:trPr>
          <w:cantSplit/>
          <w:trHeight w:val="240"/>
        </w:trPr>
        <w:tc>
          <w:tcPr>
            <w:tcW w:w="709" w:type="dxa"/>
            <w:vMerge/>
          </w:tcPr>
          <w:p w14:paraId="4EE1D12F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4822D2F6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5490" w:type="dxa"/>
            <w:gridSpan w:val="7"/>
          </w:tcPr>
          <w:p w14:paraId="7B040DDE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Luna</w:t>
            </w:r>
          </w:p>
        </w:tc>
      </w:tr>
      <w:tr w:rsidR="00D01642" w:rsidRPr="00EC30C2" w14:paraId="58FB0CD2" w14:textId="77777777" w:rsidTr="00233538">
        <w:trPr>
          <w:cantSplit/>
          <w:trHeight w:val="120"/>
        </w:trPr>
        <w:tc>
          <w:tcPr>
            <w:tcW w:w="709" w:type="dxa"/>
            <w:vMerge/>
          </w:tcPr>
          <w:p w14:paraId="1CE48816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06457BC7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32AA3538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1</w:t>
            </w:r>
          </w:p>
        </w:tc>
        <w:tc>
          <w:tcPr>
            <w:tcW w:w="1215" w:type="dxa"/>
          </w:tcPr>
          <w:p w14:paraId="46C87A76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2</w:t>
            </w:r>
          </w:p>
        </w:tc>
        <w:tc>
          <w:tcPr>
            <w:tcW w:w="1005" w:type="dxa"/>
            <w:gridSpan w:val="2"/>
          </w:tcPr>
          <w:p w14:paraId="140EE7E6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3</w:t>
            </w:r>
          </w:p>
        </w:tc>
        <w:tc>
          <w:tcPr>
            <w:tcW w:w="990" w:type="dxa"/>
            <w:gridSpan w:val="2"/>
          </w:tcPr>
          <w:p w14:paraId="1AE30CAB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245" w:type="dxa"/>
          </w:tcPr>
          <w:p w14:paraId="1369B2BF" w14:textId="77777777" w:rsidR="00D01642" w:rsidRPr="00FF430B" w:rsidRDefault="00087114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</w:t>
            </w:r>
          </w:p>
        </w:tc>
      </w:tr>
      <w:tr w:rsidR="00D01642" w:rsidRPr="00EC30C2" w14:paraId="34EF25D9" w14:textId="77777777" w:rsidTr="00233538">
        <w:trPr>
          <w:cantSplit/>
          <w:trHeight w:val="180"/>
        </w:trPr>
        <w:tc>
          <w:tcPr>
            <w:tcW w:w="709" w:type="dxa"/>
          </w:tcPr>
          <w:p w14:paraId="3227C069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1.</w:t>
            </w:r>
          </w:p>
        </w:tc>
        <w:tc>
          <w:tcPr>
            <w:tcW w:w="2825" w:type="dxa"/>
          </w:tcPr>
          <w:p w14:paraId="3A0D5A1B" w14:textId="77777777" w:rsidR="009A4BCA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Faza 1</w:t>
            </w:r>
          </w:p>
          <w:p w14:paraId="2D468F1B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Studii, foto fixarea, releveu, investigații inginerești etc.</w:t>
            </w:r>
          </w:p>
        </w:tc>
        <w:tc>
          <w:tcPr>
            <w:tcW w:w="1035" w:type="dxa"/>
          </w:tcPr>
          <w:p w14:paraId="06ECDBB9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47B604AD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2CDE2ABA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6219FF27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1A5E765A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01642" w:rsidRPr="00EC30C2" w14:paraId="0C6490ED" w14:textId="77777777" w:rsidTr="00233538">
        <w:trPr>
          <w:cantSplit/>
          <w:trHeight w:val="1372"/>
        </w:trPr>
        <w:tc>
          <w:tcPr>
            <w:tcW w:w="709" w:type="dxa"/>
          </w:tcPr>
          <w:p w14:paraId="558BD6CA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 xml:space="preserve">2. </w:t>
            </w:r>
          </w:p>
          <w:p w14:paraId="70BBDEDE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7261E288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303C6D39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1936FA40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6D2B3B38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Faza 2</w:t>
            </w:r>
          </w:p>
          <w:p w14:paraId="2E8BC89C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Schiță de proiect __________________</w:t>
            </w:r>
          </w:p>
          <w:p w14:paraId="439BC67D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4A1A7DA1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7552699E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75AAD452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35A04CCB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61AEDD16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01642" w:rsidRPr="00EC30C2" w14:paraId="2FA53E1B" w14:textId="77777777" w:rsidTr="00233538">
        <w:trPr>
          <w:cantSplit/>
          <w:trHeight w:val="1412"/>
        </w:trPr>
        <w:tc>
          <w:tcPr>
            <w:tcW w:w="709" w:type="dxa"/>
          </w:tcPr>
          <w:p w14:paraId="09189836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3.</w:t>
            </w:r>
          </w:p>
          <w:p w14:paraId="0F94075E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3CEB5A05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2BE9467D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2F41E6A1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0E397154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Faza 3</w:t>
            </w:r>
          </w:p>
          <w:p w14:paraId="4CBD57E4" w14:textId="77777777" w:rsidR="009A4BCA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Proiect de execuție (desene și deviz):</w:t>
            </w:r>
          </w:p>
          <w:p w14:paraId="16E19E65" w14:textId="77777777" w:rsidR="009A4BCA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688656FD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04C42100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73329E7D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77F72907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5FEDE90D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45128D23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73BD4364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3ECF3EB3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D01642" w:rsidRPr="00EC30C2" w14:paraId="0060B59F" w14:textId="77777777" w:rsidTr="00233538">
        <w:trPr>
          <w:cantSplit/>
          <w:trHeight w:val="1593"/>
        </w:trPr>
        <w:tc>
          <w:tcPr>
            <w:tcW w:w="709" w:type="dxa"/>
          </w:tcPr>
          <w:p w14:paraId="714C6CEB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…</w:t>
            </w:r>
          </w:p>
        </w:tc>
        <w:tc>
          <w:tcPr>
            <w:tcW w:w="2825" w:type="dxa"/>
          </w:tcPr>
          <w:p w14:paraId="1BFB6EC8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 xml:space="preserve">Faza </w:t>
            </w:r>
            <w:r w:rsidR="00087114" w:rsidRPr="00FF430B">
              <w:rPr>
                <w:rFonts w:ascii="Times New Roman" w:hAnsi="Times New Roman"/>
                <w:szCs w:val="24"/>
                <w:lang w:val="ro-MD"/>
              </w:rPr>
              <w:t>n</w:t>
            </w:r>
          </w:p>
          <w:p w14:paraId="17D5A86E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:</w:t>
            </w:r>
          </w:p>
          <w:p w14:paraId="7AAB3928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15BCB263" w14:textId="77777777" w:rsidR="00D01642" w:rsidRPr="00FF430B" w:rsidRDefault="00A227F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03144760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3C02E553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56246484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4D30F1BF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69B70566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2D57122B" w14:textId="77777777" w:rsidR="00D01642" w:rsidRPr="00FF430B" w:rsidRDefault="00D01642" w:rsidP="00F43D02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</w:tbl>
    <w:p w14:paraId="19243881" w14:textId="77777777" w:rsidR="003207B4" w:rsidRPr="00FF430B" w:rsidRDefault="003207B4" w:rsidP="00F43D02">
      <w:pPr>
        <w:jc w:val="both"/>
        <w:rPr>
          <w:rFonts w:eastAsia="PMingLiU"/>
          <w:lang w:val="ro-MD" w:eastAsia="zh-CN"/>
        </w:rPr>
      </w:pPr>
    </w:p>
    <w:p w14:paraId="1D9878FF" w14:textId="77777777" w:rsidR="00D01642" w:rsidRPr="00FF430B" w:rsidRDefault="00A227F2" w:rsidP="00F43D02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_________________________________________</w:t>
      </w:r>
    </w:p>
    <w:p w14:paraId="7D667F18" w14:textId="77777777" w:rsidR="00D01642" w:rsidRPr="00FF430B" w:rsidRDefault="00A227F2" w:rsidP="00F43D02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6026B16E" w14:textId="77777777" w:rsidR="00D01642" w:rsidRPr="00FF430B" w:rsidRDefault="00A227F2" w:rsidP="00F43D02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4771B096" w14:textId="77777777" w:rsidR="00D01642" w:rsidRPr="00FF430B" w:rsidRDefault="00A227F2" w:rsidP="00F43D02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1B1E45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 ________________________________</w:t>
      </w:r>
    </w:p>
    <w:p w14:paraId="6F904C59" w14:textId="77777777" w:rsidR="00D01642" w:rsidRPr="00FF430B" w:rsidRDefault="00D01642" w:rsidP="00F43D02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0DCDD4B7" w14:textId="77777777" w:rsidR="003B4ACE" w:rsidRPr="00FF430B" w:rsidRDefault="003B4ACE" w:rsidP="00196AB4">
      <w:pPr>
        <w:pStyle w:val="Style3"/>
        <w:tabs>
          <w:tab w:val="left" w:pos="567"/>
        </w:tabs>
        <w:ind w:left="0" w:firstLine="0"/>
        <w:rPr>
          <w:rFonts w:eastAsia="PMingLiU"/>
          <w:lang w:val="ro-MD" w:eastAsia="zh-CN"/>
        </w:rPr>
      </w:pPr>
    </w:p>
    <w:p w14:paraId="2C6636FD" w14:textId="77777777" w:rsidR="008B330F" w:rsidRPr="00FF430B" w:rsidRDefault="008B330F" w:rsidP="00196AB4">
      <w:pPr>
        <w:pStyle w:val="Style3"/>
        <w:tabs>
          <w:tab w:val="left" w:pos="567"/>
        </w:tabs>
        <w:ind w:left="0" w:firstLine="0"/>
        <w:rPr>
          <w:rFonts w:eastAsia="PMingLiU"/>
          <w:lang w:val="ro-MD" w:eastAsia="zh-CN"/>
        </w:rPr>
      </w:pPr>
    </w:p>
    <w:p w14:paraId="68585ED3" w14:textId="77777777" w:rsidR="008B330F" w:rsidRPr="00FF430B" w:rsidRDefault="008B330F" w:rsidP="00196AB4">
      <w:pPr>
        <w:pStyle w:val="Style3"/>
        <w:tabs>
          <w:tab w:val="left" w:pos="567"/>
        </w:tabs>
        <w:ind w:left="0" w:firstLine="0"/>
        <w:rPr>
          <w:rFonts w:eastAsia="PMingLiU"/>
          <w:lang w:val="ro-MD" w:eastAsia="zh-CN"/>
        </w:rPr>
      </w:pPr>
    </w:p>
    <w:p w14:paraId="7CE4EC70" w14:textId="77777777" w:rsidR="00B65C93" w:rsidRPr="00FF430B" w:rsidRDefault="00B65C93" w:rsidP="00196AB4">
      <w:pPr>
        <w:pStyle w:val="Style3"/>
        <w:tabs>
          <w:tab w:val="left" w:pos="567"/>
        </w:tabs>
        <w:ind w:left="0" w:firstLine="0"/>
        <w:rPr>
          <w:rFonts w:eastAsia="PMingLiU"/>
          <w:lang w:val="ro-MD" w:eastAsia="zh-CN"/>
        </w:rPr>
      </w:pPr>
      <w:bookmarkStart w:id="1" w:name="_GoBack"/>
      <w:bookmarkEnd w:id="0"/>
      <w:bookmarkEnd w:id="1"/>
    </w:p>
    <w:sectPr w:rsidR="00B65C93" w:rsidRPr="00FF430B" w:rsidSect="00A22B0C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E302E" w14:textId="77777777" w:rsidR="0088702F" w:rsidRDefault="0088702F" w:rsidP="00A20ACF">
      <w:r>
        <w:separator/>
      </w:r>
    </w:p>
  </w:endnote>
  <w:endnote w:type="continuationSeparator" w:id="0">
    <w:p w14:paraId="3175AF0C" w14:textId="77777777" w:rsidR="0088702F" w:rsidRDefault="0088702F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B0C">
          <w:t>39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A2DB7" w14:textId="77777777" w:rsidR="0088702F" w:rsidRDefault="0088702F" w:rsidP="00A20ACF">
      <w:r>
        <w:separator/>
      </w:r>
    </w:p>
  </w:footnote>
  <w:footnote w:type="continuationSeparator" w:id="0">
    <w:p w14:paraId="004AA288" w14:textId="77777777" w:rsidR="0088702F" w:rsidRDefault="0088702F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8702F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5A2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B0C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4EA0D-51B4-49D3-B2AE-90A38A21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6</cp:revision>
  <cp:lastPrinted>2021-06-01T11:52:00Z</cp:lastPrinted>
  <dcterms:created xsi:type="dcterms:W3CDTF">2021-06-14T10:00:00Z</dcterms:created>
  <dcterms:modified xsi:type="dcterms:W3CDTF">2021-06-21T08:12:00Z</dcterms:modified>
</cp:coreProperties>
</file>