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19AFB7A3" w14:textId="7F3322D5" w:rsidR="00BA7FF4" w:rsidRPr="00FF430B" w:rsidRDefault="00BA7FF4" w:rsidP="00BA7FF4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2</w:t>
      </w:r>
      <w:r w:rsidR="00EF4276" w:rsidRPr="00FF430B">
        <w:rPr>
          <w:noProof w:val="0"/>
          <w:lang w:val="ro-MD"/>
        </w:rPr>
        <w:t>1</w:t>
      </w:r>
    </w:p>
    <w:p w14:paraId="1C96D1FB" w14:textId="77777777" w:rsidR="00D368AF" w:rsidRDefault="00D368AF" w:rsidP="00D368AF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la Documentația standard nr.69</w:t>
      </w:r>
    </w:p>
    <w:p w14:paraId="61024EBE" w14:textId="77777777" w:rsidR="00D368AF" w:rsidRDefault="00D368AF" w:rsidP="00D368AF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37503DEE" w14:textId="77777777" w:rsidR="00B27D8B" w:rsidRPr="00FF430B" w:rsidRDefault="00B27D8B" w:rsidP="00D368AF">
      <w:pPr>
        <w:tabs>
          <w:tab w:val="left" w:pos="567"/>
        </w:tabs>
        <w:rPr>
          <w:b/>
          <w:color w:val="000000"/>
          <w:w w:val="90"/>
          <w:lang w:val="ro-MD"/>
        </w:rPr>
      </w:pPr>
      <w:bookmarkStart w:id="0" w:name="_GoBack"/>
      <w:bookmarkEnd w:id="0"/>
    </w:p>
    <w:p w14:paraId="1C64A270" w14:textId="77777777" w:rsidR="00B27D8B" w:rsidRPr="00FF430B" w:rsidRDefault="00B27D8B" w:rsidP="000D4488">
      <w:pPr>
        <w:tabs>
          <w:tab w:val="left" w:pos="567"/>
        </w:tabs>
        <w:jc w:val="center"/>
        <w:rPr>
          <w:b/>
          <w:color w:val="000000"/>
          <w:w w:val="90"/>
          <w:lang w:val="ro-MD"/>
        </w:rPr>
      </w:pPr>
    </w:p>
    <w:p w14:paraId="5BB86765" w14:textId="77777777" w:rsidR="005C6BF4" w:rsidRPr="00FF430B" w:rsidRDefault="005C6BF4" w:rsidP="005C6BF4">
      <w:pPr>
        <w:keepNext/>
        <w:spacing w:before="240" w:after="60"/>
        <w:ind w:left="432" w:hanging="432"/>
        <w:jc w:val="center"/>
        <w:outlineLvl w:val="0"/>
        <w:rPr>
          <w:b/>
          <w:bCs/>
          <w:kern w:val="32"/>
          <w:lang w:val="ro-MD"/>
        </w:rPr>
      </w:pPr>
      <w:r w:rsidRPr="00FF430B">
        <w:rPr>
          <w:b/>
          <w:bCs/>
          <w:kern w:val="32"/>
          <w:lang w:val="ro-MD"/>
        </w:rPr>
        <w:t>DECLARAŢIE TERŢ SUSŢINĂTOR PROFESIONAL</w:t>
      </w:r>
    </w:p>
    <w:p w14:paraId="4C637D2F" w14:textId="77777777" w:rsidR="005C6BF4" w:rsidRPr="00FF430B" w:rsidRDefault="005C6BF4" w:rsidP="005C6BF4">
      <w:pPr>
        <w:spacing w:line="276" w:lineRule="auto"/>
        <w:rPr>
          <w:rFonts w:eastAsia="Calibri"/>
          <w:lang w:val="ro-MD"/>
        </w:rPr>
      </w:pPr>
    </w:p>
    <w:p w14:paraId="1FC658B5" w14:textId="77777777" w:rsidR="005C6BF4" w:rsidRPr="00FF430B" w:rsidRDefault="005C6BF4" w:rsidP="005C6BF4">
      <w:pPr>
        <w:shd w:val="clear" w:color="auto" w:fill="FFFFFF"/>
        <w:spacing w:line="276" w:lineRule="auto"/>
        <w:rPr>
          <w:rFonts w:eastAsia="Calibri"/>
          <w:b/>
          <w:spacing w:val="-2"/>
          <w:lang w:val="ro-MD"/>
        </w:rPr>
      </w:pPr>
      <w:r w:rsidRPr="00FF430B">
        <w:rPr>
          <w:rFonts w:eastAsia="Calibri"/>
          <w:b/>
          <w:spacing w:val="-2"/>
          <w:lang w:val="ro-MD"/>
        </w:rPr>
        <w:t>Terţ susţinător profesional</w:t>
      </w:r>
    </w:p>
    <w:p w14:paraId="1745C90F" w14:textId="77777777" w:rsidR="005C6BF4" w:rsidRPr="00FF430B" w:rsidRDefault="005C6BF4" w:rsidP="005C6BF4">
      <w:pPr>
        <w:shd w:val="clear" w:color="auto" w:fill="FFFFFF"/>
        <w:spacing w:line="276" w:lineRule="auto"/>
        <w:rPr>
          <w:rFonts w:eastAsia="Calibri"/>
          <w:b/>
          <w:lang w:val="ro-MD"/>
        </w:rPr>
      </w:pPr>
      <w:r w:rsidRPr="00FF430B">
        <w:rPr>
          <w:rFonts w:eastAsia="Calibri"/>
          <w:b/>
          <w:spacing w:val="-2"/>
          <w:lang w:val="ro-MD"/>
        </w:rPr>
        <w:t>..........................</w:t>
      </w:r>
    </w:p>
    <w:p w14:paraId="6B3F0BDB" w14:textId="77777777" w:rsidR="005C6BF4" w:rsidRPr="00FF430B" w:rsidRDefault="005C6BF4" w:rsidP="005C6BF4">
      <w:pPr>
        <w:shd w:val="clear" w:color="auto" w:fill="FFFFFF"/>
        <w:spacing w:line="276" w:lineRule="auto"/>
        <w:rPr>
          <w:rFonts w:eastAsia="Calibri"/>
          <w:lang w:val="ro-MD"/>
        </w:rPr>
      </w:pPr>
      <w:r w:rsidRPr="00FF430B">
        <w:rPr>
          <w:rFonts w:eastAsia="Calibri"/>
          <w:lang w:val="ro-MD"/>
        </w:rPr>
        <w:t>(denumirea)</w:t>
      </w:r>
    </w:p>
    <w:p w14:paraId="6CB6AE5E" w14:textId="77777777" w:rsidR="005C6BF4" w:rsidRPr="00FF430B" w:rsidRDefault="005C6BF4" w:rsidP="005C6BF4">
      <w:pPr>
        <w:shd w:val="clear" w:color="auto" w:fill="FFFFFF"/>
        <w:spacing w:line="276" w:lineRule="auto"/>
        <w:rPr>
          <w:rFonts w:eastAsia="Calibri"/>
          <w:lang w:val="ro-MD"/>
        </w:rPr>
      </w:pPr>
    </w:p>
    <w:p w14:paraId="374C35E0" w14:textId="77777777" w:rsidR="005C6BF4" w:rsidRPr="00FF430B" w:rsidRDefault="005C6BF4" w:rsidP="005C6BF4">
      <w:pPr>
        <w:spacing w:after="200" w:line="276" w:lineRule="auto"/>
        <w:jc w:val="center"/>
        <w:rPr>
          <w:rFonts w:eastAsia="Calibri"/>
          <w:b/>
          <w:lang w:val="ro-MD"/>
        </w:rPr>
      </w:pPr>
      <w:r w:rsidRPr="00FF430B">
        <w:rPr>
          <w:rFonts w:eastAsia="Calibri"/>
          <w:b/>
          <w:lang w:val="ro-MD"/>
        </w:rPr>
        <w:t>Declaraţie</w:t>
      </w:r>
    </w:p>
    <w:p w14:paraId="01BB913E" w14:textId="77777777" w:rsidR="005C6BF4" w:rsidRPr="00FF430B" w:rsidRDefault="005C6BF4" w:rsidP="00FB2FFC">
      <w:pPr>
        <w:shd w:val="clear" w:color="auto" w:fill="FFFFFF"/>
        <w:spacing w:after="200" w:line="276" w:lineRule="auto"/>
        <w:jc w:val="both"/>
        <w:rPr>
          <w:rFonts w:eastAsia="Calibri"/>
          <w:lang w:val="ro-MD"/>
        </w:rPr>
      </w:pPr>
      <w:r w:rsidRPr="00FF430B">
        <w:rPr>
          <w:rFonts w:eastAsia="Calibri"/>
          <w:lang w:val="ro-MD"/>
        </w:rPr>
        <w:t>Subsemnatul, reprezentant împuternicit al .......</w:t>
      </w:r>
      <w:r w:rsidR="00FB2FFC" w:rsidRPr="00FF430B">
        <w:rPr>
          <w:rFonts w:eastAsia="Calibri"/>
          <w:lang w:val="ro-MD"/>
        </w:rPr>
        <w:t>.......................................</w:t>
      </w:r>
      <w:r w:rsidRPr="00FF430B">
        <w:rPr>
          <w:rFonts w:eastAsia="Calibri"/>
          <w:lang w:val="ro-MD"/>
        </w:rPr>
        <w:t xml:space="preserve">.(denumirea terţului susţinător tehnic </w:t>
      </w:r>
      <w:r w:rsidR="005B24DA" w:rsidRPr="00FF430B">
        <w:rPr>
          <w:rFonts w:eastAsia="Calibri"/>
          <w:lang w:val="ro-MD"/>
        </w:rPr>
        <w:t>ș</w:t>
      </w:r>
      <w:r w:rsidRPr="00FF430B">
        <w:rPr>
          <w:rFonts w:eastAsia="Calibri"/>
          <w:lang w:val="ro-MD"/>
        </w:rPr>
        <w:t xml:space="preserve">i profesional), declar pe propria răspundere, sub sancţiunile aplicabile faptei de fals în acte publice, că datele prezentate în tabelul anexat privind efectivul mediu anual al personalului </w:t>
      </w:r>
      <w:r w:rsidR="00653E70" w:rsidRPr="00FF430B">
        <w:rPr>
          <w:rFonts w:eastAsia="Calibri"/>
          <w:lang w:val="ro-MD"/>
        </w:rPr>
        <w:t xml:space="preserve">de specialitate </w:t>
      </w:r>
      <w:r w:rsidRPr="00FF430B">
        <w:rPr>
          <w:rFonts w:eastAsia="Calibri"/>
          <w:lang w:val="ro-MD"/>
        </w:rPr>
        <w:t xml:space="preserve">angajat care urmează a fi efectiv alocat pentru </w:t>
      </w:r>
      <w:r w:rsidR="005B24DA" w:rsidRPr="00FF430B">
        <w:rPr>
          <w:rFonts w:eastAsia="Calibri"/>
          <w:lang w:val="ro-MD"/>
        </w:rPr>
        <w:t>î</w:t>
      </w:r>
      <w:r w:rsidRPr="00FF430B">
        <w:rPr>
          <w:rFonts w:eastAsia="Calibri"/>
          <w:lang w:val="ro-MD"/>
        </w:rPr>
        <w:t>ndeplinirea contractului de achiziţie publică.................................................... sunt reale.</w:t>
      </w:r>
    </w:p>
    <w:p w14:paraId="13BFBA36" w14:textId="77777777" w:rsidR="005C6BF4" w:rsidRPr="00FF430B" w:rsidRDefault="005C6BF4" w:rsidP="005C6BF4">
      <w:pPr>
        <w:shd w:val="clear" w:color="auto" w:fill="FFFFFF"/>
        <w:spacing w:after="200" w:line="276" w:lineRule="auto"/>
        <w:ind w:right="6"/>
        <w:jc w:val="center"/>
        <w:rPr>
          <w:rFonts w:eastAsia="Calibri"/>
          <w:b/>
          <w:lang w:val="ro-MD"/>
        </w:rPr>
      </w:pPr>
      <w:r w:rsidRPr="00FF430B">
        <w:rPr>
          <w:rFonts w:eastAsia="Calibri"/>
          <w:b/>
          <w:spacing w:val="-3"/>
          <w:lang w:val="ro-MD"/>
        </w:rPr>
        <w:t>LISTA</w:t>
      </w:r>
    </w:p>
    <w:p w14:paraId="3D57766C" w14:textId="77777777" w:rsidR="005C6BF4" w:rsidRPr="00FF430B" w:rsidRDefault="005C6BF4" w:rsidP="00653E70">
      <w:pPr>
        <w:shd w:val="clear" w:color="auto" w:fill="FFFFFF"/>
        <w:ind w:right="14"/>
        <w:jc w:val="center"/>
        <w:rPr>
          <w:rFonts w:eastAsia="Calibri"/>
          <w:lang w:val="ro-MD"/>
        </w:rPr>
      </w:pPr>
      <w:r w:rsidRPr="00FF430B">
        <w:rPr>
          <w:rFonts w:eastAsia="Calibri"/>
          <w:lang w:val="ro-MD"/>
        </w:rPr>
        <w:t xml:space="preserve">privind personalului </w:t>
      </w:r>
      <w:r w:rsidR="00653E70" w:rsidRPr="00FF430B">
        <w:rPr>
          <w:rFonts w:eastAsia="Calibri"/>
          <w:lang w:val="ro-MD"/>
        </w:rPr>
        <w:t xml:space="preserve">de specialitate </w:t>
      </w:r>
      <w:r w:rsidRPr="00FF430B">
        <w:rPr>
          <w:rFonts w:eastAsia="Calibri"/>
          <w:lang w:val="ro-MD"/>
        </w:rPr>
        <w:t>angajat care urmează a fi efectiv</w:t>
      </w:r>
    </w:p>
    <w:p w14:paraId="5F66DEAE" w14:textId="77777777" w:rsidR="005C6BF4" w:rsidRPr="00FF430B" w:rsidRDefault="005C6BF4" w:rsidP="00653E70">
      <w:pPr>
        <w:shd w:val="clear" w:color="auto" w:fill="FFFFFF"/>
        <w:ind w:right="10"/>
        <w:jc w:val="center"/>
        <w:rPr>
          <w:rFonts w:eastAsia="Calibri"/>
          <w:lang w:val="ro-MD"/>
        </w:rPr>
      </w:pPr>
      <w:r w:rsidRPr="00FF430B">
        <w:rPr>
          <w:rFonts w:eastAsia="Calibri"/>
          <w:lang w:val="ro-MD"/>
        </w:rPr>
        <w:t>alocat pentru îndeplinirea contractului de achiziţie publică</w:t>
      </w:r>
    </w:p>
    <w:p w14:paraId="0879A410" w14:textId="77777777" w:rsidR="00653E70" w:rsidRPr="00FF430B" w:rsidRDefault="00653E70" w:rsidP="00653E70">
      <w:pPr>
        <w:shd w:val="clear" w:color="auto" w:fill="FFFFFF"/>
        <w:ind w:right="10"/>
        <w:jc w:val="center"/>
        <w:rPr>
          <w:rFonts w:eastAsia="Calibri"/>
          <w:lang w:val="ro-M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3"/>
        <w:gridCol w:w="1757"/>
        <w:gridCol w:w="1845"/>
        <w:gridCol w:w="1757"/>
      </w:tblGrid>
      <w:tr w:rsidR="005C6BF4" w:rsidRPr="00EC30C2" w14:paraId="706CD7AB" w14:textId="77777777" w:rsidTr="008A2F19">
        <w:trPr>
          <w:jc w:val="center"/>
        </w:trPr>
        <w:tc>
          <w:tcPr>
            <w:tcW w:w="3023" w:type="dxa"/>
            <w:shd w:val="clear" w:color="auto" w:fill="auto"/>
          </w:tcPr>
          <w:p w14:paraId="3D97AE0A" w14:textId="77777777" w:rsidR="005C6BF4" w:rsidRPr="00FF430B" w:rsidRDefault="005C6BF4" w:rsidP="008A2F19">
            <w:pPr>
              <w:rPr>
                <w:rFonts w:eastAsia="Calibri"/>
                <w:lang w:val="ro-MD" w:eastAsia="ro-RO"/>
              </w:rPr>
            </w:pPr>
          </w:p>
        </w:tc>
        <w:tc>
          <w:tcPr>
            <w:tcW w:w="1757" w:type="dxa"/>
            <w:shd w:val="clear" w:color="auto" w:fill="auto"/>
          </w:tcPr>
          <w:p w14:paraId="7EFC8042" w14:textId="77777777" w:rsidR="005C6BF4" w:rsidRPr="00FF430B" w:rsidRDefault="005C6BF4" w:rsidP="008A2F19">
            <w:pPr>
              <w:jc w:val="center"/>
              <w:rPr>
                <w:rFonts w:eastAsia="Calibri"/>
                <w:lang w:val="ro-MD" w:eastAsia="ro-RO"/>
              </w:rPr>
            </w:pPr>
            <w:r w:rsidRPr="00FF430B">
              <w:rPr>
                <w:rFonts w:eastAsia="Calibri"/>
                <w:lang w:val="ro-MD" w:eastAsia="ro-RO"/>
              </w:rPr>
              <w:t>Anul 1</w:t>
            </w:r>
          </w:p>
        </w:tc>
        <w:tc>
          <w:tcPr>
            <w:tcW w:w="1845" w:type="dxa"/>
            <w:shd w:val="clear" w:color="auto" w:fill="auto"/>
          </w:tcPr>
          <w:p w14:paraId="37D160E2" w14:textId="77777777" w:rsidR="005C6BF4" w:rsidRPr="00FF430B" w:rsidRDefault="005C6BF4" w:rsidP="008A2F19">
            <w:pPr>
              <w:jc w:val="center"/>
              <w:rPr>
                <w:rFonts w:eastAsia="Calibri"/>
                <w:lang w:val="ro-MD" w:eastAsia="ro-RO"/>
              </w:rPr>
            </w:pPr>
            <w:r w:rsidRPr="00FF430B">
              <w:rPr>
                <w:rFonts w:eastAsia="Calibri"/>
                <w:lang w:val="ro-MD" w:eastAsia="ro-RO"/>
              </w:rPr>
              <w:t>Anul 2</w:t>
            </w:r>
          </w:p>
        </w:tc>
        <w:tc>
          <w:tcPr>
            <w:tcW w:w="1757" w:type="dxa"/>
            <w:shd w:val="clear" w:color="auto" w:fill="auto"/>
          </w:tcPr>
          <w:p w14:paraId="767E9025" w14:textId="77777777" w:rsidR="005C6BF4" w:rsidRPr="00FF430B" w:rsidRDefault="005C6BF4" w:rsidP="008A2F19">
            <w:pPr>
              <w:jc w:val="center"/>
              <w:rPr>
                <w:rFonts w:eastAsia="Calibri"/>
                <w:lang w:val="ro-MD" w:eastAsia="ro-RO"/>
              </w:rPr>
            </w:pPr>
            <w:r w:rsidRPr="00FF430B">
              <w:rPr>
                <w:rFonts w:eastAsia="Calibri"/>
                <w:lang w:val="ro-MD" w:eastAsia="ro-RO"/>
              </w:rPr>
              <w:t>Anul 3</w:t>
            </w:r>
          </w:p>
        </w:tc>
      </w:tr>
      <w:tr w:rsidR="005C6BF4" w:rsidRPr="00EC30C2" w14:paraId="25F89DA9" w14:textId="77777777" w:rsidTr="008A2F19">
        <w:trPr>
          <w:jc w:val="center"/>
        </w:trPr>
        <w:tc>
          <w:tcPr>
            <w:tcW w:w="3023" w:type="dxa"/>
            <w:shd w:val="clear" w:color="auto" w:fill="auto"/>
          </w:tcPr>
          <w:p w14:paraId="1A9AC19F" w14:textId="77777777" w:rsidR="005C6BF4" w:rsidRPr="00FF430B" w:rsidRDefault="000B70AD" w:rsidP="008A2F19">
            <w:pPr>
              <w:rPr>
                <w:rFonts w:eastAsia="Calibri"/>
                <w:lang w:val="ro-MD" w:eastAsia="ro-RO"/>
              </w:rPr>
            </w:pPr>
            <w:r w:rsidRPr="00FF430B">
              <w:rPr>
                <w:rFonts w:eastAsia="Calibri"/>
                <w:lang w:val="ro-MD"/>
              </w:rPr>
              <w:t>Personalul de specialitate</w:t>
            </w:r>
          </w:p>
        </w:tc>
        <w:tc>
          <w:tcPr>
            <w:tcW w:w="1757" w:type="dxa"/>
            <w:shd w:val="clear" w:color="auto" w:fill="auto"/>
          </w:tcPr>
          <w:p w14:paraId="3E02A609" w14:textId="77777777" w:rsidR="005C6BF4" w:rsidRPr="00FF430B" w:rsidRDefault="005C6BF4" w:rsidP="008A2F19">
            <w:pPr>
              <w:rPr>
                <w:rFonts w:eastAsia="Calibri"/>
                <w:lang w:val="ro-MD" w:eastAsia="ro-RO"/>
              </w:rPr>
            </w:pPr>
          </w:p>
        </w:tc>
        <w:tc>
          <w:tcPr>
            <w:tcW w:w="1845" w:type="dxa"/>
            <w:shd w:val="clear" w:color="auto" w:fill="auto"/>
          </w:tcPr>
          <w:p w14:paraId="06A886BB" w14:textId="77777777" w:rsidR="005C6BF4" w:rsidRPr="00FF430B" w:rsidRDefault="005C6BF4" w:rsidP="008A2F19">
            <w:pPr>
              <w:rPr>
                <w:rFonts w:eastAsia="Calibri"/>
                <w:lang w:val="ro-MD" w:eastAsia="ro-RO"/>
              </w:rPr>
            </w:pPr>
          </w:p>
        </w:tc>
        <w:tc>
          <w:tcPr>
            <w:tcW w:w="1757" w:type="dxa"/>
            <w:shd w:val="clear" w:color="auto" w:fill="auto"/>
          </w:tcPr>
          <w:p w14:paraId="0A457726" w14:textId="77777777" w:rsidR="005C6BF4" w:rsidRPr="00FF430B" w:rsidRDefault="005C6BF4" w:rsidP="008A2F19">
            <w:pPr>
              <w:rPr>
                <w:rFonts w:eastAsia="Calibri"/>
                <w:lang w:val="ro-MD" w:eastAsia="ro-RO"/>
              </w:rPr>
            </w:pPr>
          </w:p>
        </w:tc>
      </w:tr>
      <w:tr w:rsidR="005C6BF4" w:rsidRPr="00EC30C2" w14:paraId="6D3211EF" w14:textId="77777777" w:rsidTr="008A2F19">
        <w:trPr>
          <w:jc w:val="center"/>
        </w:trPr>
        <w:tc>
          <w:tcPr>
            <w:tcW w:w="3023" w:type="dxa"/>
            <w:shd w:val="clear" w:color="auto" w:fill="auto"/>
          </w:tcPr>
          <w:p w14:paraId="4DC5205B" w14:textId="77777777" w:rsidR="005C6BF4" w:rsidRPr="00FF430B" w:rsidRDefault="000B70AD" w:rsidP="000B70AD">
            <w:pPr>
              <w:jc w:val="center"/>
              <w:rPr>
                <w:rFonts w:eastAsia="Calibri"/>
                <w:lang w:val="ro-MD" w:eastAsia="ro-RO"/>
              </w:rPr>
            </w:pPr>
            <w:r w:rsidRPr="00FF430B">
              <w:rPr>
                <w:rFonts w:eastAsia="Calibri"/>
                <w:lang w:val="ro-MD" w:eastAsia="ro-RO"/>
              </w:rPr>
              <w:t>…………</w:t>
            </w:r>
          </w:p>
        </w:tc>
        <w:tc>
          <w:tcPr>
            <w:tcW w:w="1757" w:type="dxa"/>
            <w:shd w:val="clear" w:color="auto" w:fill="auto"/>
          </w:tcPr>
          <w:p w14:paraId="1E77133C" w14:textId="77777777" w:rsidR="005C6BF4" w:rsidRPr="00FF430B" w:rsidRDefault="005C6BF4" w:rsidP="008A2F19">
            <w:pPr>
              <w:rPr>
                <w:rFonts w:eastAsia="Calibri"/>
                <w:lang w:val="ro-MD" w:eastAsia="ro-RO"/>
              </w:rPr>
            </w:pPr>
          </w:p>
        </w:tc>
        <w:tc>
          <w:tcPr>
            <w:tcW w:w="1845" w:type="dxa"/>
            <w:shd w:val="clear" w:color="auto" w:fill="auto"/>
          </w:tcPr>
          <w:p w14:paraId="5929A5E9" w14:textId="77777777" w:rsidR="005C6BF4" w:rsidRPr="00FF430B" w:rsidRDefault="005C6BF4" w:rsidP="008A2F19">
            <w:pPr>
              <w:rPr>
                <w:rFonts w:eastAsia="Calibri"/>
                <w:lang w:val="ro-MD" w:eastAsia="ro-RO"/>
              </w:rPr>
            </w:pPr>
          </w:p>
        </w:tc>
        <w:tc>
          <w:tcPr>
            <w:tcW w:w="1757" w:type="dxa"/>
            <w:shd w:val="clear" w:color="auto" w:fill="auto"/>
          </w:tcPr>
          <w:p w14:paraId="2DCEAF91" w14:textId="77777777" w:rsidR="005C6BF4" w:rsidRPr="00FF430B" w:rsidRDefault="005C6BF4" w:rsidP="008A2F19">
            <w:pPr>
              <w:rPr>
                <w:rFonts w:eastAsia="Calibri"/>
                <w:lang w:val="ro-MD" w:eastAsia="ro-RO"/>
              </w:rPr>
            </w:pPr>
          </w:p>
        </w:tc>
      </w:tr>
      <w:tr w:rsidR="005C6BF4" w:rsidRPr="00EC30C2" w14:paraId="3D14D58F" w14:textId="77777777" w:rsidTr="008A2F19">
        <w:trPr>
          <w:jc w:val="center"/>
        </w:trPr>
        <w:tc>
          <w:tcPr>
            <w:tcW w:w="3023" w:type="dxa"/>
            <w:shd w:val="clear" w:color="auto" w:fill="auto"/>
          </w:tcPr>
          <w:p w14:paraId="34E6E9DF" w14:textId="77777777" w:rsidR="005C6BF4" w:rsidRPr="00FF430B" w:rsidRDefault="000B70AD" w:rsidP="000B70AD">
            <w:pPr>
              <w:jc w:val="center"/>
              <w:rPr>
                <w:rFonts w:eastAsia="Calibri"/>
                <w:lang w:val="ro-MD" w:eastAsia="ro-RO"/>
              </w:rPr>
            </w:pPr>
            <w:r w:rsidRPr="00FF430B">
              <w:rPr>
                <w:rFonts w:eastAsia="Calibri"/>
                <w:lang w:val="ro-MD" w:eastAsia="ro-RO"/>
              </w:rPr>
              <w:t>…………</w:t>
            </w:r>
          </w:p>
        </w:tc>
        <w:tc>
          <w:tcPr>
            <w:tcW w:w="1757" w:type="dxa"/>
            <w:shd w:val="clear" w:color="auto" w:fill="auto"/>
          </w:tcPr>
          <w:p w14:paraId="19A6E728" w14:textId="77777777" w:rsidR="005C6BF4" w:rsidRPr="00FF430B" w:rsidRDefault="005C6BF4" w:rsidP="008A2F19">
            <w:pPr>
              <w:rPr>
                <w:rFonts w:eastAsia="Calibri"/>
                <w:lang w:val="ro-MD" w:eastAsia="ro-RO"/>
              </w:rPr>
            </w:pPr>
          </w:p>
        </w:tc>
        <w:tc>
          <w:tcPr>
            <w:tcW w:w="1845" w:type="dxa"/>
            <w:shd w:val="clear" w:color="auto" w:fill="auto"/>
          </w:tcPr>
          <w:p w14:paraId="32FEA686" w14:textId="77777777" w:rsidR="005C6BF4" w:rsidRPr="00FF430B" w:rsidRDefault="005C6BF4" w:rsidP="008A2F19">
            <w:pPr>
              <w:rPr>
                <w:rFonts w:eastAsia="Calibri"/>
                <w:lang w:val="ro-MD" w:eastAsia="ro-RO"/>
              </w:rPr>
            </w:pPr>
          </w:p>
        </w:tc>
        <w:tc>
          <w:tcPr>
            <w:tcW w:w="1757" w:type="dxa"/>
            <w:shd w:val="clear" w:color="auto" w:fill="auto"/>
          </w:tcPr>
          <w:p w14:paraId="6E4736F9" w14:textId="77777777" w:rsidR="005C6BF4" w:rsidRPr="00FF430B" w:rsidRDefault="005C6BF4" w:rsidP="008A2F19">
            <w:pPr>
              <w:rPr>
                <w:rFonts w:eastAsia="Calibri"/>
                <w:lang w:val="ro-MD" w:eastAsia="ro-RO"/>
              </w:rPr>
            </w:pPr>
          </w:p>
        </w:tc>
      </w:tr>
      <w:tr w:rsidR="005C6BF4" w:rsidRPr="00EC30C2" w14:paraId="2B0D75CE" w14:textId="77777777" w:rsidTr="008A2F19">
        <w:trPr>
          <w:jc w:val="center"/>
        </w:trPr>
        <w:tc>
          <w:tcPr>
            <w:tcW w:w="3023" w:type="dxa"/>
            <w:shd w:val="clear" w:color="auto" w:fill="auto"/>
          </w:tcPr>
          <w:p w14:paraId="6351A664" w14:textId="77777777" w:rsidR="005C6BF4" w:rsidRPr="00FF430B" w:rsidRDefault="000B70AD" w:rsidP="000B70AD">
            <w:pPr>
              <w:jc w:val="center"/>
              <w:rPr>
                <w:rFonts w:eastAsia="Calibri"/>
                <w:lang w:val="ro-MD" w:eastAsia="ro-RO"/>
              </w:rPr>
            </w:pPr>
            <w:r w:rsidRPr="00FF430B">
              <w:rPr>
                <w:rFonts w:eastAsia="Calibri"/>
                <w:lang w:val="ro-MD" w:eastAsia="ro-RO"/>
              </w:rPr>
              <w:t>………….</w:t>
            </w:r>
          </w:p>
        </w:tc>
        <w:tc>
          <w:tcPr>
            <w:tcW w:w="1757" w:type="dxa"/>
            <w:shd w:val="clear" w:color="auto" w:fill="auto"/>
          </w:tcPr>
          <w:p w14:paraId="4E692331" w14:textId="77777777" w:rsidR="005C6BF4" w:rsidRPr="00FF430B" w:rsidRDefault="005C6BF4" w:rsidP="008A2F19">
            <w:pPr>
              <w:rPr>
                <w:rFonts w:eastAsia="Calibri"/>
                <w:lang w:val="ro-MD" w:eastAsia="ro-RO"/>
              </w:rPr>
            </w:pPr>
          </w:p>
        </w:tc>
        <w:tc>
          <w:tcPr>
            <w:tcW w:w="1845" w:type="dxa"/>
            <w:shd w:val="clear" w:color="auto" w:fill="auto"/>
          </w:tcPr>
          <w:p w14:paraId="3277F8FA" w14:textId="77777777" w:rsidR="005C6BF4" w:rsidRPr="00FF430B" w:rsidRDefault="005C6BF4" w:rsidP="008A2F19">
            <w:pPr>
              <w:rPr>
                <w:rFonts w:eastAsia="Calibri"/>
                <w:lang w:val="ro-MD" w:eastAsia="ro-RO"/>
              </w:rPr>
            </w:pPr>
          </w:p>
        </w:tc>
        <w:tc>
          <w:tcPr>
            <w:tcW w:w="1757" w:type="dxa"/>
            <w:shd w:val="clear" w:color="auto" w:fill="auto"/>
          </w:tcPr>
          <w:p w14:paraId="3F97510F" w14:textId="77777777" w:rsidR="005C6BF4" w:rsidRPr="00FF430B" w:rsidRDefault="005C6BF4" w:rsidP="008A2F19">
            <w:pPr>
              <w:rPr>
                <w:rFonts w:eastAsia="Calibri"/>
                <w:lang w:val="ro-MD" w:eastAsia="ro-RO"/>
              </w:rPr>
            </w:pPr>
          </w:p>
        </w:tc>
      </w:tr>
    </w:tbl>
    <w:p w14:paraId="3E6D3302" w14:textId="77777777" w:rsidR="00653E70" w:rsidRPr="00FF430B" w:rsidRDefault="00653E70" w:rsidP="005C6BF4">
      <w:pPr>
        <w:shd w:val="clear" w:color="auto" w:fill="FFFFFF"/>
        <w:spacing w:line="276" w:lineRule="auto"/>
        <w:ind w:firstLine="1080"/>
        <w:jc w:val="both"/>
        <w:rPr>
          <w:rFonts w:eastAsia="Calibri"/>
          <w:lang w:val="ro-MD"/>
        </w:rPr>
      </w:pPr>
    </w:p>
    <w:p w14:paraId="7E4A9F07" w14:textId="77777777" w:rsidR="005C6BF4" w:rsidRPr="00FF430B" w:rsidRDefault="005C6BF4" w:rsidP="00E93A68">
      <w:pPr>
        <w:shd w:val="clear" w:color="auto" w:fill="FFFFFF"/>
        <w:tabs>
          <w:tab w:val="left" w:pos="284"/>
        </w:tabs>
        <w:spacing w:line="276" w:lineRule="auto"/>
        <w:jc w:val="both"/>
        <w:rPr>
          <w:rFonts w:eastAsia="Calibri"/>
          <w:lang w:val="ro-MD"/>
        </w:rPr>
      </w:pPr>
      <w:r w:rsidRPr="00FF430B">
        <w:rPr>
          <w:rFonts w:eastAsia="Calibri"/>
          <w:lang w:val="ro-MD"/>
        </w:rPr>
        <w:t xml:space="preserve">Anexez declaraţiei, CV-urile personalului </w:t>
      </w:r>
      <w:r w:rsidR="000B70AD" w:rsidRPr="00FF430B">
        <w:rPr>
          <w:rFonts w:eastAsia="Calibri"/>
          <w:lang w:val="ro-MD"/>
        </w:rPr>
        <w:t>de specialitate</w:t>
      </w:r>
      <w:r w:rsidR="005B24DA" w:rsidRPr="00FF430B">
        <w:rPr>
          <w:rFonts w:eastAsia="Calibri"/>
          <w:lang w:val="ro-MD"/>
        </w:rPr>
        <w:t>,</w:t>
      </w:r>
      <w:r w:rsidR="0019071C" w:rsidRPr="00FF430B">
        <w:rPr>
          <w:rFonts w:eastAsia="Calibri"/>
          <w:lang w:val="ro-MD"/>
        </w:rPr>
        <w:t xml:space="preserve"> </w:t>
      </w:r>
      <w:r w:rsidRPr="00FF430B">
        <w:rPr>
          <w:rFonts w:eastAsia="Calibri"/>
          <w:lang w:val="ro-MD"/>
        </w:rPr>
        <w:t>precum şi ale personalului care va fi alocat efectiv pentru îndeplinirea contractului de achiziţie publică.</w:t>
      </w:r>
    </w:p>
    <w:p w14:paraId="0FC3BE71" w14:textId="77777777" w:rsidR="005C6BF4" w:rsidRPr="00FF430B" w:rsidRDefault="005C6BF4" w:rsidP="00E93A68">
      <w:pPr>
        <w:shd w:val="clear" w:color="auto" w:fill="FFFFFF"/>
        <w:tabs>
          <w:tab w:val="left" w:pos="284"/>
        </w:tabs>
        <w:spacing w:line="276" w:lineRule="auto"/>
        <w:jc w:val="both"/>
        <w:rPr>
          <w:rFonts w:eastAsia="Calibri"/>
          <w:lang w:val="ro-MD"/>
        </w:rPr>
      </w:pPr>
      <w:r w:rsidRPr="00FF430B">
        <w:rPr>
          <w:rFonts w:eastAsia="Calibri"/>
          <w:lang w:val="ro-MD"/>
        </w:rPr>
        <w:t xml:space="preserve">Subsemnatul declar că informaţiile furnizate, referitoare la experienţa anterioară, capacităţile tehnice şi personalul </w:t>
      </w:r>
      <w:r w:rsidR="000B70AD" w:rsidRPr="00FF430B">
        <w:rPr>
          <w:rFonts w:eastAsia="Calibri"/>
          <w:lang w:val="ro-MD"/>
        </w:rPr>
        <w:t xml:space="preserve">de specialitate </w:t>
      </w:r>
      <w:r w:rsidRPr="00FF430B">
        <w:rPr>
          <w:rFonts w:eastAsia="Calibri"/>
          <w:lang w:val="ro-MD"/>
        </w:rPr>
        <w:t xml:space="preserve">angajat </w:t>
      </w:r>
      <w:r w:rsidR="000B70AD" w:rsidRPr="00FF430B">
        <w:rPr>
          <w:rFonts w:eastAsia="Calibri"/>
          <w:lang w:val="ro-MD"/>
        </w:rPr>
        <w:t>sunt</w:t>
      </w:r>
      <w:r w:rsidRPr="00FF430B">
        <w:rPr>
          <w:rFonts w:eastAsia="Calibri"/>
          <w:lang w:val="ro-MD"/>
        </w:rPr>
        <w:t xml:space="preserve"> complete şi corecte în fiecare detaliu şi înţeleg că autoritatea contractantă are dreptul de a solicita, în scopul verificării şi confirmării declaraţiilor, situaţiilor şi documentelor care însoţesc oferta, orice informaţii suplimentare în scopul verificării datelor din prezenta declaraţie.</w:t>
      </w:r>
    </w:p>
    <w:p w14:paraId="636DA1EE" w14:textId="77777777" w:rsidR="005C6BF4" w:rsidRPr="00FF430B" w:rsidRDefault="005C6BF4" w:rsidP="00FB2FFC">
      <w:pPr>
        <w:shd w:val="clear" w:color="auto" w:fill="FFFFFF"/>
        <w:spacing w:line="276" w:lineRule="auto"/>
        <w:jc w:val="both"/>
        <w:rPr>
          <w:rFonts w:eastAsia="Calibri"/>
          <w:lang w:val="ro-MD"/>
        </w:rPr>
      </w:pPr>
      <w:r w:rsidRPr="00FF430B">
        <w:rPr>
          <w:rFonts w:eastAsia="Calibri"/>
          <w:lang w:val="ro-MD"/>
        </w:rPr>
        <w:t>Subsemnatul autorizez prin prezenta orice instituţie, societate comercială, bancă, alte persoane juridice să furnizeze informaţii reprezentanţilor autorizaţi ai .........</w:t>
      </w:r>
      <w:r w:rsidR="00FB2FFC" w:rsidRPr="00FF430B">
        <w:rPr>
          <w:rFonts w:eastAsia="Calibri"/>
          <w:lang w:val="ro-MD"/>
        </w:rPr>
        <w:t>........................</w:t>
      </w:r>
      <w:r w:rsidRPr="00FF430B">
        <w:rPr>
          <w:rFonts w:eastAsia="Calibri"/>
          <w:lang w:val="ro-MD"/>
        </w:rPr>
        <w:t>.. (</w:t>
      </w:r>
      <w:r w:rsidRPr="00FF430B">
        <w:rPr>
          <w:rFonts w:eastAsia="Calibri"/>
          <w:i/>
          <w:lang w:val="ro-MD"/>
        </w:rPr>
        <w:t>denumirea şi adresa autorităţii contractante)</w:t>
      </w:r>
      <w:r w:rsidRPr="00FF430B">
        <w:rPr>
          <w:rFonts w:eastAsia="Calibri"/>
          <w:lang w:val="ro-MD"/>
        </w:rPr>
        <w:t xml:space="preserve"> cu privire la orice aspect tehnic şi financiar în legătură cu activitatea noastră.</w:t>
      </w:r>
    </w:p>
    <w:p w14:paraId="7FEA2018" w14:textId="77777777" w:rsidR="00FB2FFC" w:rsidRPr="00FF430B" w:rsidRDefault="005C6BF4" w:rsidP="00FB2FFC">
      <w:pPr>
        <w:shd w:val="clear" w:color="auto" w:fill="FFFFFF"/>
        <w:spacing w:line="276" w:lineRule="auto"/>
        <w:jc w:val="both"/>
        <w:rPr>
          <w:rFonts w:eastAsia="Calibri"/>
          <w:lang w:val="ro-MD"/>
        </w:rPr>
      </w:pPr>
      <w:r w:rsidRPr="00FF430B">
        <w:rPr>
          <w:rFonts w:eastAsia="Calibri"/>
          <w:lang w:val="ro-MD"/>
        </w:rPr>
        <w:t>Prezenta declaraţie este anexă la „Angajamentul ferm” privind susţinerea noastră tehnică şi profesională oferită ...............</w:t>
      </w:r>
      <w:r w:rsidR="00FB2FFC" w:rsidRPr="00FF430B">
        <w:rPr>
          <w:rFonts w:eastAsia="Calibri"/>
          <w:lang w:val="ro-MD"/>
        </w:rPr>
        <w:t>...........................</w:t>
      </w:r>
      <w:r w:rsidRPr="00FF430B">
        <w:rPr>
          <w:rFonts w:eastAsia="Calibri"/>
          <w:lang w:val="ro-MD"/>
        </w:rPr>
        <w:t>...................................</w:t>
      </w:r>
    </w:p>
    <w:p w14:paraId="53DE237E" w14:textId="77777777" w:rsidR="005C6BF4" w:rsidRPr="00FF430B" w:rsidRDefault="005C6BF4" w:rsidP="00FB2FFC">
      <w:pPr>
        <w:shd w:val="clear" w:color="auto" w:fill="FFFFFF"/>
        <w:spacing w:line="276" w:lineRule="auto"/>
        <w:jc w:val="both"/>
        <w:rPr>
          <w:rFonts w:eastAsia="Calibri"/>
          <w:lang w:val="ro-MD"/>
        </w:rPr>
      </w:pPr>
      <w:r w:rsidRPr="00FF430B">
        <w:rPr>
          <w:rFonts w:eastAsia="Calibri"/>
          <w:lang w:val="ro-MD"/>
        </w:rPr>
        <w:t>(</w:t>
      </w:r>
      <w:r w:rsidRPr="00FF430B">
        <w:rPr>
          <w:rFonts w:eastAsia="Calibri"/>
          <w:i/>
          <w:lang w:val="ro-MD"/>
        </w:rPr>
        <w:t xml:space="preserve">denumirea </w:t>
      </w:r>
      <w:r w:rsidR="000B70AD" w:rsidRPr="00FF430B">
        <w:rPr>
          <w:rFonts w:eastAsia="Calibri"/>
          <w:i/>
          <w:lang w:val="ro-MD"/>
        </w:rPr>
        <w:t>ofertantului/candidatului</w:t>
      </w:r>
      <w:r w:rsidRPr="00FF430B">
        <w:rPr>
          <w:rFonts w:eastAsia="Calibri"/>
          <w:i/>
          <w:lang w:val="ro-MD"/>
        </w:rPr>
        <w:t>).</w:t>
      </w:r>
    </w:p>
    <w:p w14:paraId="0C046C79" w14:textId="77777777" w:rsidR="00E26A0E" w:rsidRPr="00FF430B" w:rsidRDefault="00E26A0E" w:rsidP="005C6BF4">
      <w:pPr>
        <w:shd w:val="clear" w:color="auto" w:fill="FFFFFF"/>
        <w:spacing w:after="200" w:line="276" w:lineRule="auto"/>
        <w:ind w:firstLine="720"/>
        <w:rPr>
          <w:rFonts w:eastAsia="Calibri"/>
          <w:spacing w:val="-1"/>
          <w:lang w:val="ro-MD"/>
        </w:rPr>
      </w:pPr>
    </w:p>
    <w:p w14:paraId="20C20D50" w14:textId="77777777" w:rsidR="002927B7" w:rsidRPr="00FF430B" w:rsidRDefault="002927B7" w:rsidP="005C6BF4">
      <w:pPr>
        <w:shd w:val="clear" w:color="auto" w:fill="FFFFFF"/>
        <w:spacing w:after="200" w:line="276" w:lineRule="auto"/>
        <w:ind w:firstLine="720"/>
        <w:rPr>
          <w:rFonts w:eastAsia="Calibri"/>
          <w:spacing w:val="-1"/>
          <w:lang w:val="ro-MD"/>
        </w:rPr>
      </w:pPr>
    </w:p>
    <w:p w14:paraId="4F85881C" w14:textId="77777777" w:rsidR="005C6BF4" w:rsidRPr="00FF430B" w:rsidRDefault="005C6BF4" w:rsidP="005C6BF4">
      <w:pPr>
        <w:shd w:val="clear" w:color="auto" w:fill="FFFFFF"/>
        <w:spacing w:after="200" w:line="276" w:lineRule="auto"/>
        <w:ind w:firstLine="720"/>
        <w:rPr>
          <w:rFonts w:eastAsia="Calibri"/>
          <w:spacing w:val="-1"/>
          <w:lang w:val="ro-MD"/>
        </w:rPr>
      </w:pPr>
      <w:r w:rsidRPr="00FF430B">
        <w:rPr>
          <w:rFonts w:eastAsia="Calibri"/>
          <w:spacing w:val="-1"/>
          <w:lang w:val="ro-MD"/>
        </w:rPr>
        <w:t>Data completării,</w:t>
      </w:r>
      <w:r w:rsidRPr="00FF430B">
        <w:rPr>
          <w:rFonts w:eastAsia="Calibri"/>
          <w:spacing w:val="-1"/>
          <w:lang w:val="ro-MD"/>
        </w:rPr>
        <w:tab/>
      </w:r>
      <w:r w:rsidRPr="00FF430B">
        <w:rPr>
          <w:rFonts w:eastAsia="Calibri"/>
          <w:spacing w:val="-1"/>
          <w:lang w:val="ro-MD"/>
        </w:rPr>
        <w:tab/>
      </w:r>
      <w:r w:rsidRPr="00FF430B">
        <w:rPr>
          <w:rFonts w:eastAsia="Calibri"/>
          <w:spacing w:val="-1"/>
          <w:lang w:val="ro-MD"/>
        </w:rPr>
        <w:tab/>
      </w:r>
      <w:r w:rsidRPr="00FF430B">
        <w:rPr>
          <w:rFonts w:eastAsia="Calibri"/>
          <w:spacing w:val="-1"/>
          <w:lang w:val="ro-MD"/>
        </w:rPr>
        <w:tab/>
      </w:r>
      <w:r w:rsidRPr="00FF430B">
        <w:rPr>
          <w:rFonts w:eastAsia="Calibri"/>
          <w:spacing w:val="-1"/>
          <w:lang w:val="ro-MD"/>
        </w:rPr>
        <w:tab/>
        <w:t>Terţ susţinător,</w:t>
      </w:r>
    </w:p>
    <w:p w14:paraId="50C3700A" w14:textId="77777777" w:rsidR="005C6BF4" w:rsidRPr="00FF430B" w:rsidRDefault="005C6BF4" w:rsidP="005C6BF4">
      <w:pPr>
        <w:spacing w:after="200" w:line="276" w:lineRule="auto"/>
        <w:ind w:left="5040" w:firstLine="720"/>
        <w:jc w:val="both"/>
        <w:rPr>
          <w:rFonts w:eastAsia="Calibri"/>
          <w:i/>
          <w:spacing w:val="-1"/>
          <w:lang w:val="ro-MD"/>
        </w:rPr>
      </w:pPr>
      <w:r w:rsidRPr="00FF430B">
        <w:rPr>
          <w:rFonts w:eastAsia="Calibri"/>
          <w:i/>
          <w:spacing w:val="-1"/>
          <w:lang w:val="ro-MD"/>
        </w:rPr>
        <w:t>(semnătură autorizată)</w:t>
      </w:r>
    </w:p>
    <w:sectPr w:rsidR="005C6BF4" w:rsidRPr="00FF430B" w:rsidSect="00D368AF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84F023" w14:textId="77777777" w:rsidR="006B3F9B" w:rsidRDefault="006B3F9B" w:rsidP="00A20ACF">
      <w:r>
        <w:separator/>
      </w:r>
    </w:p>
  </w:endnote>
  <w:endnote w:type="continuationSeparator" w:id="0">
    <w:p w14:paraId="7DBDBFC2" w14:textId="77777777" w:rsidR="006B3F9B" w:rsidRDefault="006B3F9B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68AF">
          <w:t>2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A45E9" w14:textId="77777777" w:rsidR="006B3F9B" w:rsidRDefault="006B3F9B" w:rsidP="00A20ACF">
      <w:r>
        <w:separator/>
      </w:r>
    </w:p>
  </w:footnote>
  <w:footnote w:type="continuationSeparator" w:id="0">
    <w:p w14:paraId="10AD73E1" w14:textId="77777777" w:rsidR="006B3F9B" w:rsidRDefault="006B3F9B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3F9B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66E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29FD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117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68A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0015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1B190-1F57-46DB-92EC-59A64B901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6</cp:revision>
  <cp:lastPrinted>2021-06-01T11:52:00Z</cp:lastPrinted>
  <dcterms:created xsi:type="dcterms:W3CDTF">2021-06-14T10:00:00Z</dcterms:created>
  <dcterms:modified xsi:type="dcterms:W3CDTF">2021-06-21T08:37:00Z</dcterms:modified>
</cp:coreProperties>
</file>