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9748"/>
      </w:tblGrid>
      <w:tr w:rsidR="00A20ACF" w:rsidRPr="00EC30C2" w14:paraId="4EE84C8A" w14:textId="77777777" w:rsidTr="00283820">
        <w:trPr>
          <w:trHeight w:val="697"/>
        </w:trPr>
        <w:tc>
          <w:tcPr>
            <w:tcW w:w="9748" w:type="dxa"/>
            <w:vAlign w:val="center"/>
          </w:tcPr>
          <w:p w14:paraId="41D74A3F" w14:textId="7CDC7676" w:rsidR="000C5DFB" w:rsidRPr="00FF430B" w:rsidRDefault="000C5DFB" w:rsidP="000C5DFB">
            <w:pPr>
              <w:jc w:val="right"/>
              <w:rPr>
                <w:noProof w:val="0"/>
                <w:lang w:val="ro-MD"/>
              </w:rPr>
            </w:pPr>
            <w:r w:rsidRPr="00FF430B">
              <w:rPr>
                <w:noProof w:val="0"/>
                <w:lang w:val="ro-MD"/>
              </w:rPr>
              <w:t>Anexa nr.</w:t>
            </w:r>
            <w:r w:rsidR="00FF5CB2">
              <w:rPr>
                <w:noProof w:val="0"/>
                <w:lang w:val="ro-MD"/>
              </w:rPr>
              <w:t xml:space="preserve"> </w:t>
            </w:r>
            <w:r w:rsidRPr="00FF430B">
              <w:rPr>
                <w:noProof w:val="0"/>
                <w:lang w:val="ro-MD"/>
              </w:rPr>
              <w:t>2</w:t>
            </w:r>
            <w:r w:rsidR="00D8130E" w:rsidRPr="00FF430B">
              <w:rPr>
                <w:noProof w:val="0"/>
                <w:lang w:val="ro-MD"/>
              </w:rPr>
              <w:t>7</w:t>
            </w:r>
          </w:p>
          <w:p w14:paraId="722BF87A" w14:textId="77777777" w:rsidR="0076026D" w:rsidRPr="00FF430B" w:rsidRDefault="0076026D" w:rsidP="0076026D">
            <w:pPr>
              <w:jc w:val="right"/>
              <w:rPr>
                <w:noProof w:val="0"/>
                <w:lang w:val="ro-MD"/>
              </w:rPr>
            </w:pPr>
            <w:r w:rsidRPr="00FF430B">
              <w:rPr>
                <w:noProof w:val="0"/>
                <w:lang w:val="ro-MD"/>
              </w:rPr>
              <w:t>la D</w:t>
            </w:r>
            <w:r>
              <w:rPr>
                <w:noProof w:val="0"/>
                <w:lang w:val="ro-MD"/>
              </w:rPr>
              <w:t>ocumentația standard nr.69</w:t>
            </w:r>
          </w:p>
          <w:p w14:paraId="1BE848FD" w14:textId="77777777" w:rsidR="0076026D" w:rsidRPr="00FF430B" w:rsidRDefault="0076026D" w:rsidP="0076026D">
            <w:pPr>
              <w:jc w:val="right"/>
              <w:rPr>
                <w:noProof w:val="0"/>
                <w:lang w:val="ro-MD"/>
              </w:rPr>
            </w:pPr>
            <w:r>
              <w:rPr>
                <w:noProof w:val="0"/>
                <w:lang w:val="ro-MD"/>
              </w:rPr>
              <w:t>din 7 mai 2021</w:t>
            </w:r>
          </w:p>
          <w:p w14:paraId="04A0235B" w14:textId="77777777" w:rsidR="004D7C86" w:rsidRPr="00FF430B" w:rsidRDefault="004D7C86" w:rsidP="000C5DFB">
            <w:pPr>
              <w:autoSpaceDE w:val="0"/>
              <w:autoSpaceDN w:val="0"/>
              <w:adjustRightInd w:val="0"/>
              <w:ind w:right="23"/>
              <w:jc w:val="right"/>
              <w:rPr>
                <w:b/>
                <w:bCs/>
                <w:lang w:val="ro-MD"/>
              </w:rPr>
            </w:pPr>
          </w:p>
          <w:p w14:paraId="0E79181A" w14:textId="77777777" w:rsidR="00C6170E" w:rsidRPr="00FF430B" w:rsidRDefault="00C6170E" w:rsidP="007D2982">
            <w:pPr>
              <w:autoSpaceDE w:val="0"/>
              <w:autoSpaceDN w:val="0"/>
              <w:adjustRightInd w:val="0"/>
              <w:ind w:right="23"/>
              <w:jc w:val="center"/>
              <w:rPr>
                <w:b/>
                <w:bCs/>
                <w:lang w:val="ro-MD"/>
              </w:rPr>
            </w:pPr>
          </w:p>
          <w:p w14:paraId="569E6035" w14:textId="77777777" w:rsidR="00F94BAD" w:rsidRPr="00FF430B" w:rsidRDefault="00F94BAD" w:rsidP="007D2982">
            <w:pPr>
              <w:autoSpaceDE w:val="0"/>
              <w:autoSpaceDN w:val="0"/>
              <w:adjustRightInd w:val="0"/>
              <w:ind w:right="23"/>
              <w:jc w:val="center"/>
              <w:rPr>
                <w:b/>
                <w:color w:val="000000"/>
                <w:w w:val="90"/>
                <w:lang w:val="ro-MD"/>
              </w:rPr>
            </w:pPr>
          </w:p>
          <w:tbl>
            <w:tblPr>
              <w:tblW w:w="9640" w:type="dxa"/>
              <w:tblLayout w:type="fixed"/>
              <w:tblLook w:val="04A0" w:firstRow="1" w:lastRow="0" w:firstColumn="1" w:lastColumn="0" w:noHBand="0" w:noVBand="1"/>
            </w:tblPr>
            <w:tblGrid>
              <w:gridCol w:w="5179"/>
              <w:gridCol w:w="4461"/>
            </w:tblGrid>
            <w:tr w:rsidR="00F94BAD" w:rsidRPr="00EC30C2" w14:paraId="722DCECD" w14:textId="77777777" w:rsidTr="00411C62">
              <w:tc>
                <w:tcPr>
                  <w:tcW w:w="9640" w:type="dxa"/>
                  <w:gridSpan w:val="2"/>
                </w:tcPr>
                <w:p w14:paraId="14DDA507" w14:textId="77777777" w:rsidR="00F94BAD" w:rsidRPr="00FF430B" w:rsidRDefault="00F94BAD" w:rsidP="00F94BAD">
                  <w:pPr>
                    <w:jc w:val="center"/>
                    <w:rPr>
                      <w:b/>
                      <w:lang w:val="ro-MD"/>
                    </w:rPr>
                  </w:pPr>
                  <w:r w:rsidRPr="00FF430B">
                    <w:rPr>
                      <w:b/>
                      <w:caps/>
                      <w:lang w:val="ro-MD"/>
                    </w:rPr>
                    <w:t>ACORD ADIȚIONAL</w:t>
                  </w:r>
                  <w:r w:rsidRPr="00FF430B">
                    <w:rPr>
                      <w:b/>
                      <w:lang w:val="ro-MD"/>
                    </w:rPr>
                    <w:t xml:space="preserve"> Nr.______</w:t>
                  </w:r>
                </w:p>
                <w:p w14:paraId="1610B3DE" w14:textId="77777777" w:rsidR="00F94BAD" w:rsidRPr="00FF430B" w:rsidRDefault="00F94BAD" w:rsidP="00F94BAD">
                  <w:pPr>
                    <w:jc w:val="center"/>
                    <w:rPr>
                      <w:b/>
                      <w:lang w:val="ro-MD"/>
                    </w:rPr>
                  </w:pPr>
                </w:p>
                <w:p w14:paraId="19D11994" w14:textId="0A4639E3" w:rsidR="00F94BAD" w:rsidRPr="00FF430B" w:rsidRDefault="00F94BAD" w:rsidP="00F94BAD">
                  <w:pPr>
                    <w:jc w:val="center"/>
                    <w:rPr>
                      <w:lang w:val="ro-MD"/>
                    </w:rPr>
                  </w:pPr>
                  <w:r w:rsidRPr="00FF430B">
                    <w:rPr>
                      <w:lang w:val="ro-MD"/>
                    </w:rPr>
                    <w:t xml:space="preserve">la contractul </w:t>
                  </w:r>
                  <w:r w:rsidR="006A7C1C">
                    <w:rPr>
                      <w:lang w:val="ro-MD"/>
                    </w:rPr>
                    <w:t>n</w:t>
                  </w:r>
                  <w:r w:rsidRPr="00FF430B">
                    <w:rPr>
                      <w:lang w:val="ro-MD"/>
                    </w:rPr>
                    <w:t>r.</w:t>
                  </w:r>
                  <w:r w:rsidRPr="00FF430B">
                    <w:rPr>
                      <w:rFonts w:eastAsia="Calibri"/>
                      <w:lang w:val="ro-MD"/>
                    </w:rPr>
                    <w:t>________</w:t>
                  </w:r>
                  <w:r w:rsidRPr="00FF430B">
                    <w:rPr>
                      <w:lang w:val="ro-MD"/>
                    </w:rPr>
                    <w:t>din ”__„_________ 20___</w:t>
                  </w:r>
                </w:p>
                <w:p w14:paraId="05CEF2A6" w14:textId="77777777" w:rsidR="00F94BAD" w:rsidRPr="00FF430B" w:rsidRDefault="00F94BAD" w:rsidP="00F94BAD">
                  <w:pPr>
                    <w:rPr>
                      <w:lang w:val="ro-MD"/>
                    </w:rPr>
                  </w:pPr>
                </w:p>
                <w:p w14:paraId="6F3F8066" w14:textId="77777777" w:rsidR="00F94BAD" w:rsidRPr="00FF430B" w:rsidRDefault="00F94BAD" w:rsidP="00F94BAD">
                  <w:pPr>
                    <w:rPr>
                      <w:lang w:val="ro-MD"/>
                    </w:rPr>
                  </w:pPr>
                </w:p>
              </w:tc>
            </w:tr>
            <w:tr w:rsidR="00F94BAD" w:rsidRPr="00EC30C2" w14:paraId="3F1582A2" w14:textId="77777777" w:rsidTr="00411C62">
              <w:tc>
                <w:tcPr>
                  <w:tcW w:w="9640" w:type="dxa"/>
                  <w:gridSpan w:val="2"/>
                </w:tcPr>
                <w:p w14:paraId="62637127" w14:textId="7D52A10E" w:rsidR="00F94BAD" w:rsidRPr="00FF430B" w:rsidRDefault="00F94BAD" w:rsidP="0067769C">
                  <w:pPr>
                    <w:pStyle w:val="ad"/>
                    <w:rPr>
                      <w:sz w:val="24"/>
                      <w:szCs w:val="24"/>
                      <w:lang w:val="ro-MD"/>
                    </w:rPr>
                  </w:pPr>
                  <w:r w:rsidRPr="00FF430B">
                    <w:rPr>
                      <w:sz w:val="24"/>
                      <w:szCs w:val="24"/>
                      <w:lang w:val="ro-MD"/>
                    </w:rPr>
                    <w:t>Prezentul acord este semnat astăzi ”___„ ________ 20__, între_____________, înpersoana___________________</w:t>
                  </w:r>
                  <w:r w:rsidRPr="00FF430B">
                    <w:rPr>
                      <w:rFonts w:eastAsia="Calibri"/>
                      <w:sz w:val="24"/>
                      <w:szCs w:val="24"/>
                      <w:lang w:val="ro-MD" w:eastAsia="en-US"/>
                    </w:rPr>
                    <w:t>și</w:t>
                  </w:r>
                  <w:r w:rsidRPr="00FF430B">
                    <w:rPr>
                      <w:sz w:val="24"/>
                      <w:szCs w:val="24"/>
                      <w:lang w:val="ro-MD"/>
                    </w:rPr>
                    <w:t>_____</w:t>
                  </w:r>
                  <w:r w:rsidR="004A5F0C" w:rsidRPr="00FF430B">
                    <w:rPr>
                      <w:sz w:val="24"/>
                      <w:szCs w:val="24"/>
                      <w:lang w:val="ro-MD"/>
                    </w:rPr>
                    <w:t>_________________</w:t>
                  </w:r>
                  <w:r w:rsidRPr="00FF430B">
                    <w:rPr>
                      <w:sz w:val="24"/>
                      <w:szCs w:val="24"/>
                      <w:lang w:val="ro-MD"/>
                    </w:rPr>
                    <w:t>__,</w:t>
                  </w:r>
                  <w:r w:rsidR="003B210E">
                    <w:rPr>
                      <w:sz w:val="24"/>
                      <w:szCs w:val="24"/>
                      <w:lang w:val="ro-MD"/>
                    </w:rPr>
                    <w:t xml:space="preserve"> </w:t>
                  </w:r>
                  <w:r w:rsidRPr="00FF430B">
                    <w:rPr>
                      <w:sz w:val="24"/>
                      <w:szCs w:val="24"/>
                      <w:lang w:val="ro-MD"/>
                    </w:rPr>
                    <w:t>în</w:t>
                  </w:r>
                  <w:r w:rsidR="004A5F0C" w:rsidRPr="00FF430B">
                    <w:rPr>
                      <w:sz w:val="24"/>
                      <w:szCs w:val="24"/>
                      <w:lang w:val="ro-MD"/>
                    </w:rPr>
                    <w:t xml:space="preserve"> persoana_________</w:t>
                  </w:r>
                  <w:r w:rsidRPr="00FF430B">
                    <w:rPr>
                      <w:sz w:val="24"/>
                      <w:szCs w:val="24"/>
                      <w:lang w:val="ro-MD"/>
                    </w:rPr>
                    <w:t xml:space="preserve">____,în scopul modificării Contractului </w:t>
                  </w:r>
                  <w:r w:rsidR="0077604C" w:rsidRPr="00FF430B">
                    <w:rPr>
                      <w:sz w:val="24"/>
                      <w:szCs w:val="24"/>
                      <w:lang w:val="ro-MD"/>
                    </w:rPr>
                    <w:t>n</w:t>
                  </w:r>
                  <w:r w:rsidRPr="00FF430B">
                    <w:rPr>
                      <w:sz w:val="24"/>
                      <w:szCs w:val="24"/>
                      <w:lang w:val="ro-MD"/>
                    </w:rPr>
                    <w:t>r. __________din ”____”___________ 20___(</w:t>
                  </w:r>
                  <w:r w:rsidR="00AB7AE2" w:rsidRPr="00FF430B">
                    <w:rPr>
                      <w:sz w:val="24"/>
                      <w:szCs w:val="24"/>
                      <w:lang w:val="ro-MD"/>
                    </w:rPr>
                    <w:t>de</w:t>
                  </w:r>
                  <w:r w:rsidRPr="00FF430B">
                    <w:rPr>
                      <w:sz w:val="24"/>
                      <w:szCs w:val="24"/>
                      <w:lang w:val="ro-MD"/>
                    </w:rPr>
                    <w:t>numit în continuare Contract), semnat în urma desfășurării procedurii de achiziție publică nr. ________ din ”____” _____________20___ .</w:t>
                  </w:r>
                </w:p>
                <w:p w14:paraId="1BF8C78D" w14:textId="77777777" w:rsidR="00F94BAD" w:rsidRPr="00FF430B" w:rsidRDefault="00F94BAD" w:rsidP="00F94BAD">
                  <w:pPr>
                    <w:pStyle w:val="ad"/>
                    <w:ind w:firstLine="0"/>
                    <w:rPr>
                      <w:sz w:val="24"/>
                      <w:szCs w:val="24"/>
                      <w:lang w:val="ro-MD"/>
                    </w:rPr>
                  </w:pPr>
                </w:p>
                <w:p w14:paraId="320C32A8" w14:textId="77777777" w:rsidR="00F94BAD" w:rsidRPr="00FF430B" w:rsidRDefault="00F94BAD" w:rsidP="00411C62">
                  <w:pPr>
                    <w:pStyle w:val="ad"/>
                    <w:ind w:right="34" w:firstLine="0"/>
                    <w:rPr>
                      <w:color w:val="FF0000"/>
                      <w:sz w:val="24"/>
                      <w:szCs w:val="24"/>
                      <w:u w:val="single"/>
                      <w:lang w:val="ro-MD"/>
                    </w:rPr>
                  </w:pPr>
                  <w:r w:rsidRPr="00FF430B">
                    <w:rPr>
                      <w:sz w:val="24"/>
                      <w:szCs w:val="24"/>
                      <w:lang w:val="ro-MD"/>
                    </w:rPr>
                    <w:t>Prezentul acord se încheie ca urmare a deciziei grupului de lucru pentru achiziții nr._____ din ______________  20____.</w:t>
                  </w:r>
                </w:p>
                <w:p w14:paraId="190026FC" w14:textId="77777777" w:rsidR="00F94BAD" w:rsidRPr="00FF430B" w:rsidRDefault="00F94BAD" w:rsidP="00F94BAD">
                  <w:pPr>
                    <w:pStyle w:val="ad"/>
                    <w:ind w:firstLine="0"/>
                    <w:rPr>
                      <w:sz w:val="24"/>
                      <w:szCs w:val="24"/>
                      <w:lang w:val="ro-MD"/>
                    </w:rPr>
                  </w:pPr>
                </w:p>
                <w:p w14:paraId="35E43DC1" w14:textId="77777777" w:rsidR="00F94BAD" w:rsidRPr="00FF430B" w:rsidRDefault="00F94BAD" w:rsidP="00F94BAD">
                  <w:pPr>
                    <w:pStyle w:val="ad"/>
                    <w:ind w:firstLine="0"/>
                    <w:rPr>
                      <w:sz w:val="24"/>
                      <w:szCs w:val="24"/>
                      <w:lang w:val="ro-MD"/>
                    </w:rPr>
                  </w:pPr>
                  <w:r w:rsidRPr="00FF430B">
                    <w:rPr>
                      <w:sz w:val="24"/>
                      <w:szCs w:val="24"/>
                      <w:lang w:val="ro-MD"/>
                    </w:rPr>
                    <w:t>Orice modificare aplicată prin prezentul acord este obligatorie pentru fiecare parte din Contract, celelalte prevederi nemodificate rămânînd obligatorii în continuare.</w:t>
                  </w:r>
                </w:p>
                <w:p w14:paraId="1021F566" w14:textId="77777777" w:rsidR="00F94BAD" w:rsidRPr="00FF430B" w:rsidRDefault="00F94BAD" w:rsidP="00F94BAD">
                  <w:pPr>
                    <w:pStyle w:val="af2"/>
                    <w:tabs>
                      <w:tab w:val="right" w:pos="10205"/>
                    </w:tabs>
                    <w:ind w:firstLine="0"/>
                    <w:jc w:val="left"/>
                    <w:rPr>
                      <w:lang w:val="ro-MD"/>
                    </w:rPr>
                  </w:pPr>
                </w:p>
                <w:p w14:paraId="01D00D32" w14:textId="77777777" w:rsidR="00F94BAD" w:rsidRPr="00FF430B" w:rsidRDefault="00F94BAD" w:rsidP="00F94BAD">
                  <w:pPr>
                    <w:pStyle w:val="ad"/>
                    <w:ind w:right="-1" w:firstLine="0"/>
                    <w:rPr>
                      <w:sz w:val="24"/>
                      <w:szCs w:val="24"/>
                      <w:lang w:val="ro-MD"/>
                    </w:rPr>
                  </w:pPr>
                  <w:r w:rsidRPr="00FF430B">
                    <w:rPr>
                      <w:sz w:val="24"/>
                      <w:szCs w:val="24"/>
                      <w:lang w:val="ro-MD"/>
                    </w:rPr>
                    <w:t>Prin prezentul acord, în Contract se aplică următoarele modificări:</w:t>
                  </w:r>
                </w:p>
                <w:p w14:paraId="2596E10D" w14:textId="77777777" w:rsidR="00F94BAD" w:rsidRPr="00FF430B" w:rsidRDefault="00F94BAD" w:rsidP="00F94BAD">
                  <w:pPr>
                    <w:pStyle w:val="a"/>
                    <w:ind w:left="743"/>
                    <w:rPr>
                      <w:lang w:val="ro-MD"/>
                    </w:rPr>
                  </w:pPr>
                  <w:r w:rsidRPr="00FF430B">
                    <w:rPr>
                      <w:lang w:val="ro-MD"/>
                    </w:rPr>
                    <w:t>_________________________________________</w:t>
                  </w:r>
                  <w:r w:rsidR="00AB7AE2" w:rsidRPr="00FF430B">
                    <w:rPr>
                      <w:lang w:val="ro-MD"/>
                    </w:rPr>
                    <w:t>_______________________________</w:t>
                  </w:r>
                </w:p>
                <w:p w14:paraId="284477CF" w14:textId="77777777" w:rsidR="00F94BAD" w:rsidRPr="00FF430B" w:rsidRDefault="00F94BAD" w:rsidP="00F94BAD">
                  <w:pPr>
                    <w:tabs>
                      <w:tab w:val="right" w:pos="10205"/>
                    </w:tabs>
                    <w:ind w:left="1134" w:right="-1"/>
                    <w:rPr>
                      <w:lang w:val="ro-MD"/>
                    </w:rPr>
                  </w:pPr>
                </w:p>
                <w:p w14:paraId="65B500A3" w14:textId="77777777" w:rsidR="00F94BAD" w:rsidRPr="00FF430B" w:rsidRDefault="00F94BAD" w:rsidP="00F94BAD">
                  <w:pPr>
                    <w:ind w:right="-1" w:firstLine="567"/>
                    <w:jc w:val="both"/>
                    <w:rPr>
                      <w:lang w:val="ro-MD"/>
                    </w:rPr>
                  </w:pPr>
                  <w:r w:rsidRPr="00FF430B">
                    <w:rPr>
                      <w:lang w:val="ro-MD"/>
                    </w:rPr>
                    <w:t>Prezentul acord se consideră încheiat la data semnării lui şi intră în vigoare</w:t>
                  </w:r>
                  <w:r w:rsidR="002217B0" w:rsidRPr="00FF430B">
                    <w:rPr>
                      <w:lang w:val="ro-MD"/>
                    </w:rPr>
                    <w:t xml:space="preserve"> după înregistrarea la</w:t>
                  </w:r>
                  <w:r w:rsidRPr="00FF430B">
                    <w:rPr>
                      <w:lang w:val="ro-MD"/>
                    </w:rPr>
                    <w:t xml:space="preserve"> una din trezoreriile regionale ale Ministerului Finanțelor.</w:t>
                  </w:r>
                </w:p>
                <w:p w14:paraId="6BE64F25" w14:textId="77777777" w:rsidR="00F94BAD" w:rsidRPr="00FF430B" w:rsidRDefault="00F94BAD" w:rsidP="00F94BAD">
                  <w:pPr>
                    <w:pStyle w:val="2"/>
                    <w:rPr>
                      <w:szCs w:val="24"/>
                      <w:lang w:val="ro-MD"/>
                    </w:rPr>
                  </w:pPr>
                </w:p>
                <w:p w14:paraId="7D7727CA" w14:textId="77777777" w:rsidR="00F94BAD" w:rsidRPr="00FF430B" w:rsidRDefault="00F94BAD" w:rsidP="00F94BAD">
                  <w:pPr>
                    <w:rPr>
                      <w:lang w:val="ro-MD"/>
                    </w:rPr>
                  </w:pPr>
                </w:p>
                <w:p w14:paraId="5F3E5935" w14:textId="77777777" w:rsidR="00F94BAD" w:rsidRPr="00FF430B" w:rsidRDefault="009429D7" w:rsidP="00FD0E2B">
                  <w:pPr>
                    <w:jc w:val="center"/>
                    <w:rPr>
                      <w:lang w:val="ro-MD"/>
                    </w:rPr>
                  </w:pPr>
                  <w:r w:rsidRPr="00FF430B">
                    <w:rPr>
                      <w:b/>
                      <w:bCs/>
                      <w:noProof w:val="0"/>
                      <w:lang w:val="ro-MD"/>
                    </w:rPr>
                    <w:t>SEMNĂTURILE PĂRŢILOR</w:t>
                  </w:r>
                </w:p>
                <w:p w14:paraId="75F12496" w14:textId="77777777" w:rsidR="00F94BAD" w:rsidRPr="00FF430B" w:rsidRDefault="00F94BAD" w:rsidP="00F94BAD">
                  <w:pPr>
                    <w:rPr>
                      <w:lang w:val="ro-MD"/>
                    </w:rPr>
                  </w:pPr>
                </w:p>
              </w:tc>
            </w:tr>
            <w:tr w:rsidR="00F94BAD" w:rsidRPr="00EC30C2" w14:paraId="27587837" w14:textId="77777777" w:rsidTr="00411C62">
              <w:trPr>
                <w:trHeight w:val="357"/>
              </w:trPr>
              <w:tc>
                <w:tcPr>
                  <w:tcW w:w="5179" w:type="dxa"/>
                  <w:vAlign w:val="center"/>
                </w:tcPr>
                <w:p w14:paraId="3741494F" w14:textId="6C1E176A" w:rsidR="00F94BAD" w:rsidRPr="00FF430B" w:rsidRDefault="006A7C1C" w:rsidP="00F94BAD">
                  <w:pPr>
                    <w:jc w:val="center"/>
                    <w:rPr>
                      <w:b/>
                      <w:lang w:val="ro-MD"/>
                    </w:rPr>
                  </w:pPr>
                  <w:r w:rsidRPr="00FF430B">
                    <w:rPr>
                      <w:b/>
                      <w:bCs/>
                      <w:noProof w:val="0"/>
                      <w:lang w:val="ro-MD"/>
                    </w:rPr>
                    <w:t>ANTREPRENORUL/PRESTATORUL</w:t>
                  </w:r>
                </w:p>
              </w:tc>
              <w:tc>
                <w:tcPr>
                  <w:tcW w:w="4461" w:type="dxa"/>
                  <w:vAlign w:val="center"/>
                </w:tcPr>
                <w:p w14:paraId="5EA627FA" w14:textId="7E076C50" w:rsidR="00F94BAD" w:rsidRPr="00FF430B" w:rsidRDefault="006A7C1C" w:rsidP="0067769C">
                  <w:pPr>
                    <w:jc w:val="center"/>
                    <w:rPr>
                      <w:noProof w:val="0"/>
                      <w:lang w:val="ro-MD"/>
                    </w:rPr>
                  </w:pPr>
                  <w:r w:rsidRPr="00FF430B">
                    <w:rPr>
                      <w:b/>
                      <w:bCs/>
                      <w:noProof w:val="0"/>
                      <w:lang w:val="ro-MD"/>
                    </w:rPr>
                    <w:t>BENEFICIAR</w:t>
                  </w:r>
                </w:p>
              </w:tc>
            </w:tr>
            <w:tr w:rsidR="00F94BAD" w:rsidRPr="00EC30C2" w14:paraId="7C184492" w14:textId="77777777" w:rsidTr="00411C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317"/>
              </w:trPr>
              <w:tc>
                <w:tcPr>
                  <w:tcW w:w="517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089A05" w14:textId="77777777" w:rsidR="00F94BAD" w:rsidRPr="00FF430B" w:rsidRDefault="00F94BAD" w:rsidP="0067769C">
                  <w:pPr>
                    <w:rPr>
                      <w:lang w:val="ro-MD"/>
                    </w:rPr>
                  </w:pPr>
                </w:p>
              </w:tc>
              <w:tc>
                <w:tcPr>
                  <w:tcW w:w="44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D096298" w14:textId="77777777" w:rsidR="00F94BAD" w:rsidRPr="00FF430B" w:rsidRDefault="00F94BAD" w:rsidP="0067769C">
                  <w:pPr>
                    <w:rPr>
                      <w:lang w:val="ro-MD"/>
                    </w:rPr>
                  </w:pPr>
                </w:p>
              </w:tc>
            </w:tr>
          </w:tbl>
          <w:p w14:paraId="1CEA136A" w14:textId="77777777" w:rsidR="00233538" w:rsidRPr="00FF430B" w:rsidRDefault="00233538" w:rsidP="00196AB4">
            <w:pPr>
              <w:jc w:val="both"/>
              <w:rPr>
                <w:lang w:val="ro-MD"/>
              </w:rPr>
            </w:pPr>
            <w:bookmarkStart w:id="0" w:name="_GoBack"/>
            <w:bookmarkEnd w:id="0"/>
          </w:p>
          <w:p w14:paraId="5AF782E7" w14:textId="77777777" w:rsidR="00233538" w:rsidRPr="00FF430B" w:rsidRDefault="00233538" w:rsidP="00196AB4">
            <w:pPr>
              <w:jc w:val="both"/>
              <w:rPr>
                <w:lang w:val="ro-MD"/>
              </w:rPr>
            </w:pPr>
          </w:p>
          <w:p w14:paraId="6465B700" w14:textId="77777777" w:rsidR="00233538" w:rsidRPr="00FF430B" w:rsidRDefault="00233538" w:rsidP="00196AB4">
            <w:pPr>
              <w:jc w:val="both"/>
              <w:rPr>
                <w:lang w:val="ro-MD"/>
              </w:rPr>
            </w:pPr>
          </w:p>
          <w:p w14:paraId="2D2A6819" w14:textId="77777777" w:rsidR="00233538" w:rsidRPr="00FF430B" w:rsidRDefault="00233538" w:rsidP="00196AB4">
            <w:pPr>
              <w:jc w:val="both"/>
              <w:rPr>
                <w:lang w:val="ro-MD"/>
              </w:rPr>
            </w:pPr>
          </w:p>
        </w:tc>
      </w:tr>
    </w:tbl>
    <w:p w14:paraId="40CD3295" w14:textId="77777777" w:rsidR="001F6E5A" w:rsidRPr="00FF430B" w:rsidRDefault="001F6E5A" w:rsidP="00196AB4">
      <w:pPr>
        <w:jc w:val="both"/>
        <w:rPr>
          <w:lang w:val="ro-MD"/>
        </w:rPr>
      </w:pPr>
    </w:p>
    <w:sectPr w:rsidR="001F6E5A" w:rsidRPr="00FF430B" w:rsidSect="005C7076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8EE29" w14:textId="77777777" w:rsidR="001A2F22" w:rsidRDefault="001A2F22" w:rsidP="00A20ACF">
      <w:r>
        <w:separator/>
      </w:r>
    </w:p>
  </w:endnote>
  <w:endnote w:type="continuationSeparator" w:id="0">
    <w:p w14:paraId="18F455C2" w14:textId="77777777" w:rsidR="001A2F22" w:rsidRDefault="001A2F22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26D">
          <w:t>1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CCEE4" w14:textId="77777777" w:rsidR="001A2F22" w:rsidRDefault="001A2F22" w:rsidP="00A20ACF">
      <w:r>
        <w:separator/>
      </w:r>
    </w:p>
  </w:footnote>
  <w:footnote w:type="continuationSeparator" w:id="0">
    <w:p w14:paraId="777E808F" w14:textId="77777777" w:rsidR="001A2F22" w:rsidRDefault="001A2F22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2629"/>
        </w:tabs>
        <w:ind w:left="2629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2F22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26D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29FD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0015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91600-ED16-4E40-B99A-71BB7428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6</cp:revision>
  <cp:lastPrinted>2021-06-01T11:52:00Z</cp:lastPrinted>
  <dcterms:created xsi:type="dcterms:W3CDTF">2021-06-14T10:00:00Z</dcterms:created>
  <dcterms:modified xsi:type="dcterms:W3CDTF">2021-06-21T09:53:00Z</dcterms:modified>
</cp:coreProperties>
</file>