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0433DA9E" w14:textId="26E02AB2" w:rsidR="00502EFF" w:rsidRPr="00FF430B" w:rsidRDefault="00502EFF" w:rsidP="00502EFF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5</w:t>
      </w:r>
    </w:p>
    <w:p w14:paraId="5456847D" w14:textId="2A205D4B" w:rsidR="00502EFF" w:rsidRPr="00FF430B" w:rsidRDefault="00502EFF" w:rsidP="00502EFF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FA0A8D" w:rsidRPr="00FF430B">
        <w:rPr>
          <w:noProof w:val="0"/>
          <w:lang w:val="ro-MD"/>
        </w:rPr>
        <w:t>D</w:t>
      </w:r>
      <w:r w:rsidR="004E4537">
        <w:rPr>
          <w:noProof w:val="0"/>
          <w:lang w:val="ro-MD"/>
        </w:rPr>
        <w:t>ocumentația standard nr.69</w:t>
      </w:r>
    </w:p>
    <w:p w14:paraId="388DD3BE" w14:textId="53E17DD4" w:rsidR="00D1419B" w:rsidRPr="004E4537" w:rsidRDefault="004E4537" w:rsidP="004E4537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3400F30C" w14:textId="77777777" w:rsidR="005B235E" w:rsidRPr="00FF430B" w:rsidRDefault="005B235E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2378D0BA" w14:textId="77777777" w:rsidR="009D62FF" w:rsidRPr="00FF430B" w:rsidRDefault="009D62FF" w:rsidP="009D62FF">
      <w:pPr>
        <w:spacing w:before="240" w:after="160"/>
        <w:jc w:val="center"/>
        <w:rPr>
          <w:rFonts w:eastAsia="Calibri"/>
          <w:b/>
          <w:noProof w:val="0"/>
          <w:sz w:val="28"/>
          <w:szCs w:val="28"/>
          <w:lang w:val="ro-MD"/>
        </w:rPr>
      </w:pPr>
      <w:r w:rsidRPr="00FF430B">
        <w:rPr>
          <w:rFonts w:eastAsia="Calibri"/>
          <w:b/>
          <w:noProof w:val="0"/>
          <w:sz w:val="28"/>
          <w:szCs w:val="28"/>
          <w:lang w:val="ro-MD"/>
        </w:rPr>
        <w:t>ANUNȚ DE ATRIBUIRE</w:t>
      </w:r>
    </w:p>
    <w:p w14:paraId="6CEC4057" w14:textId="77777777" w:rsidR="009D62FF" w:rsidRPr="00FF430B" w:rsidRDefault="009D62FF" w:rsidP="009D62FF">
      <w:pPr>
        <w:spacing w:after="160"/>
        <w:jc w:val="center"/>
        <w:rPr>
          <w:rFonts w:eastAsia="Calibri"/>
          <w:noProof w:val="0"/>
          <w:u w:val="single"/>
          <w:lang w:val="ro-MD"/>
        </w:rPr>
      </w:pPr>
      <w:r w:rsidRPr="00FF430B">
        <w:rPr>
          <w:rFonts w:eastAsia="Cambria"/>
          <w:noProof w:val="0"/>
          <w:lang w:val="ro-MD"/>
        </w:rPr>
        <w:t>Nr.din___________</w:t>
      </w:r>
    </w:p>
    <w:p w14:paraId="3E6D4277" w14:textId="77777777" w:rsidR="009D62FF" w:rsidRPr="00FF430B" w:rsidRDefault="009D62FF" w:rsidP="002F556B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eastAsia="Calibri"/>
          <w:b/>
          <w:noProof w:val="0"/>
          <w:lang w:val="ro-MD"/>
        </w:rPr>
      </w:pPr>
      <w:r w:rsidRPr="00FF430B">
        <w:rPr>
          <w:rFonts w:eastAsia="Calibri"/>
          <w:b/>
          <w:noProof w:val="0"/>
          <w:lang w:val="ro-MD"/>
        </w:rPr>
        <w:t>Date cu privire la autoritatea contractantă</w:t>
      </w:r>
    </w:p>
    <w:tbl>
      <w:tblPr>
        <w:tblStyle w:val="Grigliatabella3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9D62FF" w:rsidRPr="00EC30C2" w14:paraId="24A61AAA" w14:textId="77777777" w:rsidTr="00657833">
        <w:tc>
          <w:tcPr>
            <w:tcW w:w="4248" w:type="dxa"/>
            <w:shd w:val="clear" w:color="auto" w:fill="FFFFFF" w:themeFill="background1"/>
          </w:tcPr>
          <w:p w14:paraId="009BA8A0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Denumirea autorității contractante</w:t>
            </w:r>
          </w:p>
        </w:tc>
        <w:tc>
          <w:tcPr>
            <w:tcW w:w="5528" w:type="dxa"/>
          </w:tcPr>
          <w:p w14:paraId="6EA0A9FC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4C193E48" w14:textId="77777777" w:rsidTr="00657833">
        <w:tc>
          <w:tcPr>
            <w:tcW w:w="4248" w:type="dxa"/>
            <w:shd w:val="clear" w:color="auto" w:fill="FFFFFF" w:themeFill="background1"/>
          </w:tcPr>
          <w:p w14:paraId="1359C35A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Localitate</w:t>
            </w:r>
          </w:p>
        </w:tc>
        <w:tc>
          <w:tcPr>
            <w:tcW w:w="5528" w:type="dxa"/>
          </w:tcPr>
          <w:p w14:paraId="75A81421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4DDCD27F" w14:textId="77777777" w:rsidTr="00657833">
        <w:tc>
          <w:tcPr>
            <w:tcW w:w="4248" w:type="dxa"/>
            <w:shd w:val="clear" w:color="auto" w:fill="FFFFFF" w:themeFill="background1"/>
          </w:tcPr>
          <w:p w14:paraId="7F773994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IDNO</w:t>
            </w:r>
          </w:p>
        </w:tc>
        <w:tc>
          <w:tcPr>
            <w:tcW w:w="5528" w:type="dxa"/>
          </w:tcPr>
          <w:p w14:paraId="1BE8D269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05861707" w14:textId="77777777" w:rsidTr="00657833">
        <w:tc>
          <w:tcPr>
            <w:tcW w:w="4248" w:type="dxa"/>
            <w:shd w:val="clear" w:color="auto" w:fill="FFFFFF" w:themeFill="background1"/>
          </w:tcPr>
          <w:p w14:paraId="2B842F80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Adresa</w:t>
            </w:r>
          </w:p>
        </w:tc>
        <w:tc>
          <w:tcPr>
            <w:tcW w:w="5528" w:type="dxa"/>
          </w:tcPr>
          <w:p w14:paraId="091F016B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5FB68C0D" w14:textId="77777777" w:rsidTr="00657833">
        <w:tc>
          <w:tcPr>
            <w:tcW w:w="4248" w:type="dxa"/>
            <w:shd w:val="clear" w:color="auto" w:fill="FFFFFF" w:themeFill="background1"/>
          </w:tcPr>
          <w:p w14:paraId="042E2104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Număr de telefon/fax</w:t>
            </w:r>
          </w:p>
        </w:tc>
        <w:tc>
          <w:tcPr>
            <w:tcW w:w="5528" w:type="dxa"/>
          </w:tcPr>
          <w:p w14:paraId="78B55624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4883F70A" w14:textId="77777777" w:rsidTr="00657833">
        <w:tc>
          <w:tcPr>
            <w:tcW w:w="4248" w:type="dxa"/>
            <w:shd w:val="clear" w:color="auto" w:fill="FFFFFF" w:themeFill="background1"/>
          </w:tcPr>
          <w:p w14:paraId="7927BAFE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E-mail</w:t>
            </w:r>
          </w:p>
        </w:tc>
        <w:tc>
          <w:tcPr>
            <w:tcW w:w="5528" w:type="dxa"/>
          </w:tcPr>
          <w:p w14:paraId="043D8E2D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5B010D4D" w14:textId="77777777" w:rsidTr="00657833">
        <w:tc>
          <w:tcPr>
            <w:tcW w:w="4248" w:type="dxa"/>
            <w:shd w:val="clear" w:color="auto" w:fill="FFFFFF" w:themeFill="background1"/>
          </w:tcPr>
          <w:p w14:paraId="09A9184C" w14:textId="77777777" w:rsidR="009D62FF" w:rsidRPr="00FF430B" w:rsidRDefault="001C439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Pagina web oficială</w:t>
            </w:r>
          </w:p>
        </w:tc>
        <w:tc>
          <w:tcPr>
            <w:tcW w:w="5528" w:type="dxa"/>
          </w:tcPr>
          <w:p w14:paraId="3715D109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098A1942" w14:textId="77777777" w:rsidTr="00657833">
        <w:tc>
          <w:tcPr>
            <w:tcW w:w="4248" w:type="dxa"/>
            <w:shd w:val="clear" w:color="auto" w:fill="FFFFFF" w:themeFill="background1"/>
          </w:tcPr>
          <w:p w14:paraId="5268244E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Persoana de contact</w:t>
            </w:r>
          </w:p>
        </w:tc>
        <w:tc>
          <w:tcPr>
            <w:tcW w:w="5528" w:type="dxa"/>
          </w:tcPr>
          <w:p w14:paraId="00459C4E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  <w:tr w:rsidR="009D62FF" w:rsidRPr="00EC30C2" w14:paraId="4298E1CC" w14:textId="77777777" w:rsidTr="00657833">
        <w:tc>
          <w:tcPr>
            <w:tcW w:w="4248" w:type="dxa"/>
            <w:shd w:val="clear" w:color="auto" w:fill="FFFFFF" w:themeFill="background1"/>
          </w:tcPr>
          <w:p w14:paraId="11F79FF2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Tipul autorității contractante și obiectul principal de activitate </w:t>
            </w:r>
          </w:p>
          <w:p w14:paraId="63BFB3C9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sz w:val="20"/>
                <w:szCs w:val="20"/>
                <w:lang w:val="ro-MD"/>
              </w:rPr>
            </w:pPr>
            <w:r w:rsidRPr="00FF430B">
              <w:rPr>
                <w:rFonts w:eastAsia="Calibri"/>
                <w:i/>
                <w:noProof w:val="0"/>
                <w:sz w:val="20"/>
                <w:szCs w:val="20"/>
                <w:lang w:val="ro-MD"/>
              </w:rPr>
              <w:t>(dacă este cazul, mențiunea că autoritatea contractantă este o autoritate centrală de achiziție sau că achiziția implică o altă formă de achiziție comună)</w:t>
            </w:r>
          </w:p>
        </w:tc>
        <w:tc>
          <w:tcPr>
            <w:tcW w:w="5528" w:type="dxa"/>
          </w:tcPr>
          <w:p w14:paraId="4C610F68" w14:textId="77777777" w:rsidR="009D62FF" w:rsidRPr="00FF430B" w:rsidRDefault="009D62FF" w:rsidP="009D62FF">
            <w:pPr>
              <w:ind w:right="-1"/>
              <w:jc w:val="both"/>
              <w:rPr>
                <w:rFonts w:eastAsia="Cambria"/>
                <w:noProof w:val="0"/>
                <w:lang w:val="ro-MD"/>
              </w:rPr>
            </w:pPr>
          </w:p>
        </w:tc>
      </w:tr>
    </w:tbl>
    <w:p w14:paraId="7E1B20DA" w14:textId="77777777" w:rsidR="009D62FF" w:rsidRPr="00FF430B" w:rsidRDefault="009D62FF" w:rsidP="002F556B">
      <w:pPr>
        <w:numPr>
          <w:ilvl w:val="0"/>
          <w:numId w:val="28"/>
        </w:numPr>
        <w:spacing w:before="240" w:after="160" w:line="259" w:lineRule="auto"/>
        <w:contextualSpacing/>
        <w:jc w:val="both"/>
        <w:rPr>
          <w:rFonts w:eastAsia="Calibri"/>
          <w:noProof w:val="0"/>
          <w:lang w:val="ro-MD"/>
        </w:rPr>
      </w:pPr>
      <w:r w:rsidRPr="00FF430B">
        <w:rPr>
          <w:rFonts w:eastAsia="Calibri"/>
          <w:b/>
          <w:noProof w:val="0"/>
          <w:lang w:val="ro-MD"/>
        </w:rPr>
        <w:t>Date cu privire la procedura de atribuire</w:t>
      </w:r>
    </w:p>
    <w:tbl>
      <w:tblPr>
        <w:tblStyle w:val="TableGrid2"/>
        <w:tblW w:w="9818" w:type="dxa"/>
        <w:tblLook w:val="04A0" w:firstRow="1" w:lastRow="0" w:firstColumn="1" w:lastColumn="0" w:noHBand="0" w:noVBand="1"/>
      </w:tblPr>
      <w:tblGrid>
        <w:gridCol w:w="4248"/>
        <w:gridCol w:w="5570"/>
      </w:tblGrid>
      <w:tr w:rsidR="009D62FF" w:rsidRPr="00EC30C2" w14:paraId="44CFCA44" w14:textId="77777777" w:rsidTr="00657833">
        <w:tc>
          <w:tcPr>
            <w:tcW w:w="4248" w:type="dxa"/>
            <w:shd w:val="clear" w:color="auto" w:fill="FFFFFF" w:themeFill="background1"/>
          </w:tcPr>
          <w:p w14:paraId="71C851EA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Tipul procedurii de atribuire aplicate</w:t>
            </w:r>
          </w:p>
        </w:tc>
        <w:tc>
          <w:tcPr>
            <w:tcW w:w="5570" w:type="dxa"/>
          </w:tcPr>
          <w:p w14:paraId="2CFB6EA0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o-MD" w:eastAsia="ro-RO"/>
              </w:rPr>
            </w:pPr>
          </w:p>
        </w:tc>
      </w:tr>
      <w:tr w:rsidR="009D62FF" w:rsidRPr="00EC30C2" w14:paraId="6520CFB2" w14:textId="77777777" w:rsidTr="00657833">
        <w:tc>
          <w:tcPr>
            <w:tcW w:w="4248" w:type="dxa"/>
            <w:shd w:val="clear" w:color="auto" w:fill="FFFFFF" w:themeFill="background1"/>
          </w:tcPr>
          <w:p w14:paraId="728F59E2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Justificarea alegerii procedurii de atribuire </w:t>
            </w:r>
          </w:p>
          <w:p w14:paraId="00782260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i/>
                <w:noProof w:val="0"/>
                <w:sz w:val="20"/>
                <w:szCs w:val="20"/>
                <w:lang w:val="ro-MD" w:eastAsia="ro-RO"/>
              </w:rPr>
            </w:pPr>
            <w:r w:rsidRPr="00FF430B">
              <w:rPr>
                <w:i/>
                <w:noProof w:val="0"/>
                <w:sz w:val="20"/>
                <w:szCs w:val="20"/>
                <w:lang w:val="ro-MD" w:eastAsia="ro-RO"/>
              </w:rPr>
              <w:t>(în cazul procedurii de negociere fără publicarea prealabilă a unui anunț de participare)</w:t>
            </w:r>
          </w:p>
        </w:tc>
        <w:tc>
          <w:tcPr>
            <w:tcW w:w="5570" w:type="dxa"/>
          </w:tcPr>
          <w:p w14:paraId="1BCB6650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o-MD" w:eastAsia="ro-RO"/>
              </w:rPr>
            </w:pPr>
          </w:p>
        </w:tc>
      </w:tr>
      <w:tr w:rsidR="009D62FF" w:rsidRPr="00EC30C2" w14:paraId="423F5702" w14:textId="77777777" w:rsidTr="00657833">
        <w:tc>
          <w:tcPr>
            <w:tcW w:w="4248" w:type="dxa"/>
            <w:shd w:val="clear" w:color="auto" w:fill="FFFFFF" w:themeFill="background1"/>
          </w:tcPr>
          <w:p w14:paraId="36CCD3B1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Tipul obiectului contractului de achiziție/acordului-cadru</w:t>
            </w:r>
          </w:p>
        </w:tc>
        <w:tc>
          <w:tcPr>
            <w:tcW w:w="5570" w:type="dxa"/>
          </w:tcPr>
          <w:p w14:paraId="6AE1FE5F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Servicii</w:t>
            </w:r>
            <w:r w:rsidR="002A6E99" w:rsidRPr="00FF430B">
              <w:rPr>
                <w:noProof w:val="0"/>
                <w:lang w:val="ro-MD" w:eastAsia="ro-RO"/>
              </w:rPr>
              <w:t xml:space="preserve"> de proiectare</w:t>
            </w:r>
            <w:r w:rsidRPr="00FF430B">
              <w:rPr>
                <w:noProof w:val="0"/>
                <w:lang w:val="ro-MD" w:eastAsia="ro-RO"/>
              </w:rPr>
              <w:t xml:space="preserve"> □  </w:t>
            </w:r>
          </w:p>
          <w:p w14:paraId="7AE870E1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Lucrări □</w:t>
            </w:r>
          </w:p>
        </w:tc>
      </w:tr>
      <w:tr w:rsidR="009D62FF" w:rsidRPr="00EC30C2" w14:paraId="27292760" w14:textId="77777777" w:rsidTr="00657833">
        <w:tc>
          <w:tcPr>
            <w:tcW w:w="4248" w:type="dxa"/>
            <w:shd w:val="clear" w:color="auto" w:fill="FFFFFF" w:themeFill="background1"/>
          </w:tcPr>
          <w:p w14:paraId="12F9B787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Obiectul de achiziție</w:t>
            </w:r>
          </w:p>
        </w:tc>
        <w:tc>
          <w:tcPr>
            <w:tcW w:w="5570" w:type="dxa"/>
          </w:tcPr>
          <w:p w14:paraId="11027AAE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</w:p>
        </w:tc>
      </w:tr>
      <w:tr w:rsidR="009D62FF" w:rsidRPr="00EC30C2" w14:paraId="22F80A95" w14:textId="77777777" w:rsidTr="00657833">
        <w:trPr>
          <w:trHeight w:val="255"/>
        </w:trPr>
        <w:tc>
          <w:tcPr>
            <w:tcW w:w="4248" w:type="dxa"/>
            <w:vMerge w:val="restart"/>
            <w:shd w:val="clear" w:color="auto" w:fill="FFFFFF" w:themeFill="background1"/>
          </w:tcPr>
          <w:p w14:paraId="70D85042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Anunțul de participare</w:t>
            </w:r>
          </w:p>
          <w:p w14:paraId="358BF1A2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i/>
                <w:noProof w:val="0"/>
                <w:lang w:val="ro-MD" w:eastAsia="ro-RO"/>
              </w:rPr>
            </w:pPr>
          </w:p>
        </w:tc>
        <w:tc>
          <w:tcPr>
            <w:tcW w:w="5570" w:type="dxa"/>
          </w:tcPr>
          <w:p w14:paraId="54C19EDB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Nr.:</w:t>
            </w:r>
          </w:p>
        </w:tc>
      </w:tr>
      <w:tr w:rsidR="009D62FF" w:rsidRPr="00EC30C2" w14:paraId="458EC024" w14:textId="77777777" w:rsidTr="00657833">
        <w:trPr>
          <w:trHeight w:val="255"/>
        </w:trPr>
        <w:tc>
          <w:tcPr>
            <w:tcW w:w="4248" w:type="dxa"/>
            <w:vMerge/>
            <w:shd w:val="clear" w:color="auto" w:fill="FFFFFF" w:themeFill="background1"/>
          </w:tcPr>
          <w:p w14:paraId="20BAB37F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</w:p>
        </w:tc>
        <w:tc>
          <w:tcPr>
            <w:tcW w:w="5570" w:type="dxa"/>
          </w:tcPr>
          <w:p w14:paraId="3584DFE9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Data publicării:</w:t>
            </w:r>
          </w:p>
        </w:tc>
      </w:tr>
      <w:tr w:rsidR="009D62FF" w:rsidRPr="00EC30C2" w14:paraId="35CD4D27" w14:textId="77777777" w:rsidTr="00657833">
        <w:trPr>
          <w:trHeight w:val="255"/>
        </w:trPr>
        <w:tc>
          <w:tcPr>
            <w:tcW w:w="4248" w:type="dxa"/>
            <w:vMerge/>
            <w:shd w:val="clear" w:color="auto" w:fill="FFFFFF" w:themeFill="background1"/>
          </w:tcPr>
          <w:p w14:paraId="106DFE65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</w:p>
        </w:tc>
        <w:tc>
          <w:tcPr>
            <w:tcW w:w="5570" w:type="dxa"/>
          </w:tcPr>
          <w:p w14:paraId="66C52FF2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rFonts w:eastAsia="Cambria"/>
                <w:noProof w:val="0"/>
                <w:lang w:val="ro-MD"/>
              </w:rPr>
            </w:pPr>
            <w:r w:rsidRPr="00FF430B">
              <w:rPr>
                <w:rFonts w:eastAsia="Cambria"/>
                <w:noProof w:val="0"/>
                <w:lang w:val="ro-MD"/>
              </w:rPr>
              <w:t>Link:</w:t>
            </w:r>
          </w:p>
        </w:tc>
      </w:tr>
      <w:tr w:rsidR="009D62FF" w:rsidRPr="00EC30C2" w14:paraId="6ABD7FAC" w14:textId="77777777" w:rsidTr="00657833">
        <w:trPr>
          <w:trHeight w:val="281"/>
        </w:trPr>
        <w:tc>
          <w:tcPr>
            <w:tcW w:w="4248" w:type="dxa"/>
            <w:shd w:val="clear" w:color="auto" w:fill="FFFFFF" w:themeFill="background1"/>
          </w:tcPr>
          <w:p w14:paraId="20159CC6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Criteriul de atribuire utilizat</w:t>
            </w:r>
          </w:p>
        </w:tc>
        <w:tc>
          <w:tcPr>
            <w:tcW w:w="5570" w:type="dxa"/>
          </w:tcPr>
          <w:p w14:paraId="782C15F8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Prețul cel mai scăzut □</w:t>
            </w:r>
          </w:p>
          <w:p w14:paraId="4E53B438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Costul cel mai scăzut □</w:t>
            </w:r>
          </w:p>
          <w:p w14:paraId="7C359C2F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Cel mai bun raport calitate-preț □</w:t>
            </w:r>
          </w:p>
          <w:p w14:paraId="2FB5C118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>Cel mai bun raport calitate-cost □</w:t>
            </w:r>
          </w:p>
        </w:tc>
      </w:tr>
      <w:tr w:rsidR="009D62FF" w:rsidRPr="00EC30C2" w14:paraId="553BF086" w14:textId="77777777" w:rsidTr="00657833">
        <w:trPr>
          <w:trHeight w:val="281"/>
        </w:trPr>
        <w:tc>
          <w:tcPr>
            <w:tcW w:w="4248" w:type="dxa"/>
            <w:shd w:val="clear" w:color="auto" w:fill="FFFFFF" w:themeFill="background1"/>
          </w:tcPr>
          <w:p w14:paraId="02D7CE0B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/>
              </w:rPr>
              <w:t>Tehnici și instrumente specifice de atribuire utilizate</w:t>
            </w:r>
          </w:p>
        </w:tc>
        <w:tc>
          <w:tcPr>
            <w:tcW w:w="5570" w:type="dxa"/>
          </w:tcPr>
          <w:p w14:paraId="2C082655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Acord-cadru □ </w:t>
            </w:r>
          </w:p>
          <w:p w14:paraId="4FB35669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/>
              </w:rPr>
              <w:t xml:space="preserve">Sistem dinamic de achiziții </w:t>
            </w:r>
            <w:r w:rsidRPr="00FF430B">
              <w:rPr>
                <w:noProof w:val="0"/>
                <w:lang w:val="ro-MD" w:eastAsia="ro-RO"/>
              </w:rPr>
              <w:t xml:space="preserve">□ </w:t>
            </w:r>
          </w:p>
          <w:p w14:paraId="2E06C839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Licitație electronică □ </w:t>
            </w:r>
          </w:p>
        </w:tc>
      </w:tr>
      <w:tr w:rsidR="009D62FF" w:rsidRPr="00EC30C2" w14:paraId="000DAE94" w14:textId="77777777" w:rsidTr="00657833">
        <w:trPr>
          <w:trHeight w:val="281"/>
        </w:trPr>
        <w:tc>
          <w:tcPr>
            <w:tcW w:w="4248" w:type="dxa"/>
            <w:vMerge w:val="restart"/>
            <w:shd w:val="clear" w:color="auto" w:fill="FFFFFF" w:themeFill="background1"/>
          </w:tcPr>
          <w:p w14:paraId="778718E5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after="160" w:line="259" w:lineRule="auto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Nr. oferte primite</w:t>
            </w:r>
          </w:p>
        </w:tc>
        <w:tc>
          <w:tcPr>
            <w:tcW w:w="5570" w:type="dxa"/>
          </w:tcPr>
          <w:p w14:paraId="14D30FB1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after="160" w:line="259" w:lineRule="auto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Total:</w:t>
            </w:r>
          </w:p>
        </w:tc>
      </w:tr>
      <w:tr w:rsidR="009D62FF" w:rsidRPr="00EC30C2" w14:paraId="1099A5FE" w14:textId="77777777" w:rsidTr="00657833">
        <w:trPr>
          <w:trHeight w:val="281"/>
        </w:trPr>
        <w:tc>
          <w:tcPr>
            <w:tcW w:w="4248" w:type="dxa"/>
            <w:vMerge/>
            <w:shd w:val="clear" w:color="auto" w:fill="FFFFFF" w:themeFill="background1"/>
          </w:tcPr>
          <w:p w14:paraId="27EF1CDD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/>
              </w:rPr>
            </w:pPr>
          </w:p>
        </w:tc>
        <w:tc>
          <w:tcPr>
            <w:tcW w:w="5570" w:type="dxa"/>
          </w:tcPr>
          <w:p w14:paraId="1B330D80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 la operatori economici care sunt întreprinderi mici și mijlocii:</w:t>
            </w:r>
          </w:p>
        </w:tc>
      </w:tr>
      <w:tr w:rsidR="009D62FF" w:rsidRPr="00EC30C2" w14:paraId="0320A04B" w14:textId="77777777" w:rsidTr="00657833">
        <w:trPr>
          <w:trHeight w:val="281"/>
        </w:trPr>
        <w:tc>
          <w:tcPr>
            <w:tcW w:w="4248" w:type="dxa"/>
            <w:vMerge/>
            <w:shd w:val="clear" w:color="auto" w:fill="FFFFFF" w:themeFill="background1"/>
          </w:tcPr>
          <w:p w14:paraId="7181C77B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/>
              </w:rPr>
            </w:pPr>
          </w:p>
        </w:tc>
        <w:tc>
          <w:tcPr>
            <w:tcW w:w="5570" w:type="dxa"/>
          </w:tcPr>
          <w:p w14:paraId="1ACE9B18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 la operatori economici dintr-un alt stat:</w:t>
            </w:r>
          </w:p>
        </w:tc>
      </w:tr>
      <w:tr w:rsidR="009D62FF" w:rsidRPr="00EC30C2" w14:paraId="018AB85F" w14:textId="77777777" w:rsidTr="00657833">
        <w:trPr>
          <w:trHeight w:val="281"/>
        </w:trPr>
        <w:tc>
          <w:tcPr>
            <w:tcW w:w="4248" w:type="dxa"/>
            <w:vMerge/>
            <w:shd w:val="clear" w:color="auto" w:fill="FFFFFF" w:themeFill="background1"/>
          </w:tcPr>
          <w:p w14:paraId="15B2160B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/>
              </w:rPr>
            </w:pPr>
          </w:p>
        </w:tc>
        <w:tc>
          <w:tcPr>
            <w:tcW w:w="5570" w:type="dxa"/>
          </w:tcPr>
          <w:p w14:paraId="6C0471B2" w14:textId="77777777" w:rsidR="009D62FF" w:rsidRPr="00FF430B" w:rsidRDefault="009D62FF" w:rsidP="009D62FF">
            <w:pPr>
              <w:spacing w:after="160" w:line="259" w:lineRule="auto"/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rFonts w:eastAsia="Calibri"/>
                <w:noProof w:val="0"/>
                <w:lang w:val="ro-MD"/>
              </w:rPr>
              <w:t>Pe cale electronică:</w:t>
            </w:r>
          </w:p>
        </w:tc>
      </w:tr>
    </w:tbl>
    <w:p w14:paraId="39F69714" w14:textId="77777777" w:rsidR="004E4537" w:rsidRDefault="009D62FF" w:rsidP="009D62FF">
      <w:pPr>
        <w:numPr>
          <w:ilvl w:val="0"/>
          <w:numId w:val="28"/>
        </w:numPr>
        <w:tabs>
          <w:tab w:val="left" w:pos="1134"/>
          <w:tab w:val="left" w:pos="2694"/>
        </w:tabs>
        <w:spacing w:before="240" w:after="160" w:line="259" w:lineRule="auto"/>
        <w:jc w:val="both"/>
        <w:rPr>
          <w:rFonts w:eastAsia="Calibri"/>
          <w:b/>
          <w:noProof w:val="0"/>
          <w:lang w:val="ro-MD"/>
        </w:rPr>
      </w:pPr>
      <w:r w:rsidRPr="00FF430B">
        <w:rPr>
          <w:rFonts w:eastAsia="Calibri"/>
          <w:b/>
          <w:noProof w:val="0"/>
          <w:lang w:val="ro-MD"/>
        </w:rPr>
        <w:t>Date cu privire la atribuirea contractelor de achiziție/acordului-cadru:</w:t>
      </w:r>
    </w:p>
    <w:p w14:paraId="5C1DFC3C" w14:textId="440EB920" w:rsidR="009D62FF" w:rsidRPr="004E4537" w:rsidRDefault="009D62FF" w:rsidP="004E4537">
      <w:pPr>
        <w:tabs>
          <w:tab w:val="left" w:pos="1134"/>
          <w:tab w:val="left" w:pos="2694"/>
        </w:tabs>
        <w:spacing w:before="240" w:after="160" w:line="259" w:lineRule="auto"/>
        <w:jc w:val="both"/>
        <w:rPr>
          <w:rFonts w:eastAsia="Calibri"/>
          <w:b/>
          <w:noProof w:val="0"/>
          <w:lang w:val="ro-MD"/>
        </w:rPr>
      </w:pPr>
      <w:r w:rsidRPr="004E4537">
        <w:rPr>
          <w:rFonts w:eastAsia="Calibri"/>
          <w:noProof w:val="0"/>
          <w:lang w:val="ro-MD"/>
        </w:rPr>
        <w:t>În urma examinări</w:t>
      </w:r>
      <w:r w:rsidR="002439D3" w:rsidRPr="004E4537">
        <w:rPr>
          <w:rFonts w:eastAsia="Calibri"/>
          <w:noProof w:val="0"/>
          <w:lang w:val="ro-MD"/>
        </w:rPr>
        <w:t>i</w:t>
      </w:r>
      <w:r w:rsidRPr="004E4537">
        <w:rPr>
          <w:rFonts w:eastAsia="Calibri"/>
          <w:noProof w:val="0"/>
          <w:lang w:val="ro-MD"/>
        </w:rPr>
        <w:t xml:space="preserve"> și evaluării ofertelor depuse în cadrul proceduri de atribuire, în baza deciziei grupului de lucru nr. ____ din __________ 20 __ s-a decis atribuirea contractului de achiziție publică/acordului-cadru ofertantului</w:t>
      </w:r>
      <w:r w:rsidRPr="004E4537">
        <w:rPr>
          <w:rFonts w:ascii="Calibri" w:eastAsia="Calibri" w:hAnsi="Calibri"/>
          <w:noProof w:val="0"/>
          <w:sz w:val="22"/>
          <w:szCs w:val="22"/>
          <w:lang w:val="ro-MD"/>
        </w:rPr>
        <w:t>:</w:t>
      </w:r>
    </w:p>
    <w:tbl>
      <w:tblPr>
        <w:tblStyle w:val="Grigliatabella3"/>
        <w:tblW w:w="9781" w:type="dxa"/>
        <w:tblInd w:w="-5" w:type="dxa"/>
        <w:tblLook w:val="04A0" w:firstRow="1" w:lastRow="0" w:firstColumn="1" w:lastColumn="0" w:noHBand="0" w:noVBand="1"/>
      </w:tblPr>
      <w:tblGrid>
        <w:gridCol w:w="4253"/>
        <w:gridCol w:w="5528"/>
      </w:tblGrid>
      <w:tr w:rsidR="009D62FF" w:rsidRPr="00EC30C2" w14:paraId="251CBDC5" w14:textId="77777777" w:rsidTr="00657833">
        <w:trPr>
          <w:trHeight w:val="269"/>
        </w:trPr>
        <w:tc>
          <w:tcPr>
            <w:tcW w:w="4253" w:type="dxa"/>
            <w:shd w:val="clear" w:color="auto" w:fill="FFFFFF" w:themeFill="background1"/>
          </w:tcPr>
          <w:p w14:paraId="2E91A7FA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Denumire</w:t>
            </w:r>
          </w:p>
        </w:tc>
        <w:tc>
          <w:tcPr>
            <w:tcW w:w="5528" w:type="dxa"/>
          </w:tcPr>
          <w:p w14:paraId="24E5F60B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</w:p>
        </w:tc>
      </w:tr>
      <w:tr w:rsidR="009D62FF" w:rsidRPr="00EC30C2" w14:paraId="78D8A9FE" w14:textId="77777777" w:rsidTr="00657833">
        <w:trPr>
          <w:trHeight w:val="269"/>
        </w:trPr>
        <w:tc>
          <w:tcPr>
            <w:tcW w:w="4253" w:type="dxa"/>
            <w:shd w:val="clear" w:color="auto" w:fill="FFFFFF" w:themeFill="background1"/>
          </w:tcPr>
          <w:p w14:paraId="5AA8E3C4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IDNO</w:t>
            </w:r>
          </w:p>
        </w:tc>
        <w:tc>
          <w:tcPr>
            <w:tcW w:w="5528" w:type="dxa"/>
          </w:tcPr>
          <w:p w14:paraId="1C36AEB2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</w:p>
        </w:tc>
      </w:tr>
      <w:tr w:rsidR="009D62FF" w:rsidRPr="00EC30C2" w14:paraId="6ED4B8E9" w14:textId="77777777" w:rsidTr="00657833">
        <w:trPr>
          <w:trHeight w:val="269"/>
        </w:trPr>
        <w:tc>
          <w:tcPr>
            <w:tcW w:w="4253" w:type="dxa"/>
            <w:shd w:val="clear" w:color="auto" w:fill="FFFFFF" w:themeFill="background1"/>
          </w:tcPr>
          <w:p w14:paraId="2AFE727B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Date de contact </w:t>
            </w:r>
          </w:p>
          <w:p w14:paraId="7E7AA03D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b/>
                <w:i/>
                <w:noProof w:val="0"/>
                <w:sz w:val="20"/>
                <w:szCs w:val="20"/>
                <w:lang w:val="ro-MD"/>
              </w:rPr>
            </w:pPr>
            <w:r w:rsidRPr="00FF430B">
              <w:rPr>
                <w:rFonts w:eastAsia="Calibri"/>
                <w:i/>
                <w:noProof w:val="0"/>
                <w:sz w:val="20"/>
                <w:szCs w:val="20"/>
                <w:lang w:val="ro-MD"/>
              </w:rPr>
              <w:t>(adresa/telefon/fax/e-mail/ pagina web)</w:t>
            </w:r>
          </w:p>
        </w:tc>
        <w:tc>
          <w:tcPr>
            <w:tcW w:w="5528" w:type="dxa"/>
          </w:tcPr>
          <w:p w14:paraId="41622FE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</w:p>
        </w:tc>
      </w:tr>
      <w:tr w:rsidR="009D62FF" w:rsidRPr="00EC30C2" w14:paraId="72483E1B" w14:textId="77777777" w:rsidTr="00657833">
        <w:trPr>
          <w:trHeight w:val="269"/>
        </w:trPr>
        <w:tc>
          <w:tcPr>
            <w:tcW w:w="4253" w:type="dxa"/>
            <w:shd w:val="clear" w:color="auto" w:fill="FFFFFF" w:themeFill="background1"/>
          </w:tcPr>
          <w:p w14:paraId="71C6B67B" w14:textId="77777777" w:rsidR="009D62FF" w:rsidRPr="00FF430B" w:rsidRDefault="009D62FF" w:rsidP="009D62FF">
            <w:pPr>
              <w:ind w:right="-1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noProof w:val="0"/>
                <w:lang w:val="ro-MD" w:eastAsia="ro-RO"/>
              </w:rPr>
              <w:t xml:space="preserve">Întreprindere mică sau mijlocie </w:t>
            </w:r>
          </w:p>
        </w:tc>
        <w:tc>
          <w:tcPr>
            <w:tcW w:w="5528" w:type="dxa"/>
          </w:tcPr>
          <w:p w14:paraId="6F5385FD" w14:textId="77777777" w:rsidR="009D62FF" w:rsidRPr="00FF430B" w:rsidRDefault="009D62FF" w:rsidP="009D62FF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Da □       Nu □       </w:t>
            </w:r>
          </w:p>
        </w:tc>
      </w:tr>
      <w:tr w:rsidR="009D62FF" w:rsidRPr="00EC30C2" w14:paraId="1A4196AF" w14:textId="77777777" w:rsidTr="00657833">
        <w:trPr>
          <w:trHeight w:val="269"/>
        </w:trPr>
        <w:tc>
          <w:tcPr>
            <w:tcW w:w="4253" w:type="dxa"/>
            <w:shd w:val="clear" w:color="auto" w:fill="FFFFFF" w:themeFill="background1"/>
          </w:tcPr>
          <w:p w14:paraId="5883941C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Asociație de operatori economici </w:t>
            </w:r>
          </w:p>
          <w:p w14:paraId="4AD5CB37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contextualSpacing/>
              <w:jc w:val="both"/>
              <w:rPr>
                <w:i/>
                <w:noProof w:val="0"/>
                <w:sz w:val="20"/>
                <w:szCs w:val="20"/>
                <w:lang w:val="ro-MD" w:eastAsia="ro-RO"/>
              </w:rPr>
            </w:pPr>
            <w:r w:rsidRPr="00FF430B">
              <w:rPr>
                <w:i/>
                <w:noProof w:val="0"/>
                <w:sz w:val="20"/>
                <w:szCs w:val="20"/>
                <w:lang w:val="ro-MD" w:eastAsia="ro-RO"/>
              </w:rPr>
              <w:t xml:space="preserve">(societate mixtă, consorțiu sau altele) </w:t>
            </w:r>
          </w:p>
        </w:tc>
        <w:tc>
          <w:tcPr>
            <w:tcW w:w="5528" w:type="dxa"/>
          </w:tcPr>
          <w:p w14:paraId="06E1DD0B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Da □       Nu □       </w:t>
            </w:r>
          </w:p>
          <w:p w14:paraId="21E99D3B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</w:p>
        </w:tc>
      </w:tr>
      <w:tr w:rsidR="009D62FF" w:rsidRPr="00EC30C2" w14:paraId="7CD6AB3F" w14:textId="77777777" w:rsidTr="00657833">
        <w:trPr>
          <w:trHeight w:val="604"/>
        </w:trPr>
        <w:tc>
          <w:tcPr>
            <w:tcW w:w="4253" w:type="dxa"/>
            <w:shd w:val="clear" w:color="auto" w:fill="FFFFFF" w:themeFill="background1"/>
          </w:tcPr>
          <w:p w14:paraId="613E7E8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Subcontractanți</w:t>
            </w:r>
          </w:p>
          <w:p w14:paraId="358901C5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rFonts w:eastAsia="Calibri"/>
                <w:i/>
                <w:noProof w:val="0"/>
                <w:sz w:val="20"/>
                <w:szCs w:val="20"/>
                <w:lang w:val="ro-MD"/>
              </w:rPr>
            </w:pPr>
            <w:r w:rsidRPr="00FF430B">
              <w:rPr>
                <w:rFonts w:eastAsia="Calibri"/>
                <w:i/>
                <w:noProof w:val="0"/>
                <w:sz w:val="20"/>
                <w:szCs w:val="20"/>
                <w:lang w:val="ro-MD"/>
              </w:rPr>
              <w:t>(denumirea, valoarea și procentul din contract)</w:t>
            </w:r>
          </w:p>
        </w:tc>
        <w:tc>
          <w:tcPr>
            <w:tcW w:w="5528" w:type="dxa"/>
          </w:tcPr>
          <w:p w14:paraId="6415BEA7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Da □       Nu □      </w:t>
            </w:r>
          </w:p>
          <w:p w14:paraId="313FEF93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both"/>
              <w:rPr>
                <w:noProof w:val="0"/>
                <w:lang w:val="ro-MD" w:eastAsia="ro-RO"/>
              </w:rPr>
            </w:pPr>
          </w:p>
        </w:tc>
      </w:tr>
    </w:tbl>
    <w:p w14:paraId="52748FB7" w14:textId="77777777" w:rsidR="009D62FF" w:rsidRPr="00FF430B" w:rsidRDefault="009D62FF" w:rsidP="009D62FF">
      <w:pPr>
        <w:tabs>
          <w:tab w:val="left" w:pos="1134"/>
          <w:tab w:val="left" w:pos="2694"/>
        </w:tabs>
        <w:spacing w:before="240" w:after="160"/>
        <w:jc w:val="both"/>
        <w:rPr>
          <w:rFonts w:eastAsia="Calibri"/>
          <w:noProof w:val="0"/>
          <w:lang w:val="ro-MD"/>
        </w:rPr>
      </w:pPr>
      <w:r w:rsidRPr="00FF430B">
        <w:rPr>
          <w:rFonts w:eastAsia="Calibri"/>
          <w:noProof w:val="0"/>
          <w:lang w:val="ro-MD"/>
        </w:rPr>
        <w:t>Loturile atribuite:</w:t>
      </w:r>
    </w:p>
    <w:tbl>
      <w:tblPr>
        <w:tblStyle w:val="Grigliatabella3"/>
        <w:tblW w:w="0" w:type="auto"/>
        <w:tblLook w:val="04A0" w:firstRow="1" w:lastRow="0" w:firstColumn="1" w:lastColumn="0" w:noHBand="0" w:noVBand="1"/>
      </w:tblPr>
      <w:tblGrid>
        <w:gridCol w:w="559"/>
        <w:gridCol w:w="3240"/>
        <w:gridCol w:w="1362"/>
        <w:gridCol w:w="1397"/>
        <w:gridCol w:w="1545"/>
        <w:gridCol w:w="1383"/>
      </w:tblGrid>
      <w:tr w:rsidR="009D62FF" w:rsidRPr="00EC30C2" w14:paraId="529E8830" w14:textId="77777777" w:rsidTr="009D62FF">
        <w:tc>
          <w:tcPr>
            <w:tcW w:w="562" w:type="dxa"/>
            <w:shd w:val="clear" w:color="auto" w:fill="F2F2F2"/>
          </w:tcPr>
          <w:p w14:paraId="5CBA34D3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Nr. crt.</w:t>
            </w:r>
          </w:p>
        </w:tc>
        <w:tc>
          <w:tcPr>
            <w:tcW w:w="3402" w:type="dxa"/>
            <w:shd w:val="clear" w:color="auto" w:fill="F2F2F2"/>
          </w:tcPr>
          <w:p w14:paraId="6E895838" w14:textId="77777777" w:rsidR="009D62FF" w:rsidRPr="00FF430B" w:rsidRDefault="002A6E99" w:rsidP="002A6E99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Denumirea</w:t>
            </w:r>
            <w:r w:rsidR="009D62FF" w:rsidRPr="00FF430B">
              <w:rPr>
                <w:rFonts w:eastAsia="Calibri"/>
                <w:noProof w:val="0"/>
                <w:lang w:val="ro-MD"/>
              </w:rPr>
              <w:t xml:space="preserve"> serviciilor </w:t>
            </w:r>
            <w:r w:rsidRPr="00FF430B">
              <w:rPr>
                <w:rFonts w:eastAsia="Calibri"/>
                <w:noProof w:val="0"/>
                <w:lang w:val="ro-MD"/>
              </w:rPr>
              <w:t xml:space="preserve">de proiectare </w:t>
            </w:r>
            <w:r w:rsidR="009D62FF" w:rsidRPr="00FF430B">
              <w:rPr>
                <w:rFonts w:eastAsia="Calibri"/>
                <w:noProof w:val="0"/>
                <w:lang w:val="ro-MD"/>
              </w:rPr>
              <w:t>sau lucrărilor</w:t>
            </w:r>
          </w:p>
        </w:tc>
        <w:tc>
          <w:tcPr>
            <w:tcW w:w="1418" w:type="dxa"/>
            <w:shd w:val="clear" w:color="auto" w:fill="F2F2F2"/>
          </w:tcPr>
          <w:p w14:paraId="260A46D2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Cod CPV</w:t>
            </w:r>
          </w:p>
        </w:tc>
        <w:tc>
          <w:tcPr>
            <w:tcW w:w="1417" w:type="dxa"/>
            <w:shd w:val="clear" w:color="auto" w:fill="F2F2F2"/>
          </w:tcPr>
          <w:p w14:paraId="734B9E1C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Cantitate/ Unitate de măsură</w:t>
            </w:r>
          </w:p>
        </w:tc>
        <w:tc>
          <w:tcPr>
            <w:tcW w:w="1560" w:type="dxa"/>
            <w:shd w:val="clear" w:color="auto" w:fill="F2F2F2"/>
          </w:tcPr>
          <w:p w14:paraId="36FD7E60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Nr. și data contractului</w:t>
            </w:r>
          </w:p>
        </w:tc>
        <w:tc>
          <w:tcPr>
            <w:tcW w:w="1417" w:type="dxa"/>
            <w:shd w:val="clear" w:color="auto" w:fill="F2F2F2"/>
          </w:tcPr>
          <w:p w14:paraId="35E5F96D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Suma, inclusiv TVA</w:t>
            </w:r>
          </w:p>
        </w:tc>
      </w:tr>
      <w:tr w:rsidR="009D62FF" w:rsidRPr="00EC30C2" w14:paraId="339F7288" w14:textId="77777777" w:rsidTr="00130A49">
        <w:tc>
          <w:tcPr>
            <w:tcW w:w="562" w:type="dxa"/>
          </w:tcPr>
          <w:p w14:paraId="26DB7F1E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1</w:t>
            </w:r>
          </w:p>
        </w:tc>
        <w:tc>
          <w:tcPr>
            <w:tcW w:w="3402" w:type="dxa"/>
          </w:tcPr>
          <w:p w14:paraId="4DA8680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Denumire lot nr. 1</w:t>
            </w:r>
          </w:p>
        </w:tc>
        <w:tc>
          <w:tcPr>
            <w:tcW w:w="1418" w:type="dxa"/>
          </w:tcPr>
          <w:p w14:paraId="50ABD55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417" w:type="dxa"/>
          </w:tcPr>
          <w:p w14:paraId="6B247406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560" w:type="dxa"/>
          </w:tcPr>
          <w:p w14:paraId="7083E8F6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417" w:type="dxa"/>
          </w:tcPr>
          <w:p w14:paraId="0F8D1D0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</w:tr>
      <w:tr w:rsidR="009D62FF" w:rsidRPr="00EC30C2" w14:paraId="7CF5ED36" w14:textId="77777777" w:rsidTr="00130A49">
        <w:tc>
          <w:tcPr>
            <w:tcW w:w="562" w:type="dxa"/>
          </w:tcPr>
          <w:p w14:paraId="06F98ED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n</w:t>
            </w:r>
          </w:p>
        </w:tc>
        <w:tc>
          <w:tcPr>
            <w:tcW w:w="3402" w:type="dxa"/>
          </w:tcPr>
          <w:p w14:paraId="2EE9BA3A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Denumire lot nr. n</w:t>
            </w:r>
          </w:p>
        </w:tc>
        <w:tc>
          <w:tcPr>
            <w:tcW w:w="1418" w:type="dxa"/>
          </w:tcPr>
          <w:p w14:paraId="579A2107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417" w:type="dxa"/>
          </w:tcPr>
          <w:p w14:paraId="4EF20134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560" w:type="dxa"/>
          </w:tcPr>
          <w:p w14:paraId="352504CD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1417" w:type="dxa"/>
          </w:tcPr>
          <w:p w14:paraId="68360F4D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spacing w:before="240"/>
              <w:jc w:val="center"/>
              <w:rPr>
                <w:rFonts w:eastAsia="Calibri"/>
                <w:noProof w:val="0"/>
                <w:lang w:val="ro-MD"/>
              </w:rPr>
            </w:pPr>
          </w:p>
        </w:tc>
      </w:tr>
    </w:tbl>
    <w:p w14:paraId="019A3492" w14:textId="77777777" w:rsidR="009D62FF" w:rsidRPr="00FF430B" w:rsidRDefault="009D62FF" w:rsidP="009D62FF">
      <w:pPr>
        <w:tabs>
          <w:tab w:val="left" w:pos="1134"/>
          <w:tab w:val="left" w:pos="2694"/>
        </w:tabs>
        <w:spacing w:before="240" w:after="160"/>
        <w:jc w:val="both"/>
        <w:rPr>
          <w:rFonts w:eastAsia="Calibri"/>
          <w:i/>
          <w:noProof w:val="0"/>
          <w:lang w:val="ro-MD"/>
        </w:rPr>
      </w:pPr>
      <w:r w:rsidRPr="00FF430B">
        <w:rPr>
          <w:rFonts w:eastAsia="Calibri"/>
          <w:b/>
          <w:i/>
          <w:noProof w:val="0"/>
          <w:color w:val="FF0000"/>
          <w:lang w:val="ro-MD"/>
        </w:rPr>
        <w:t>Notă:</w:t>
      </w:r>
      <w:r w:rsidRPr="00FF430B">
        <w:rPr>
          <w:rFonts w:eastAsia="Calibri"/>
          <w:i/>
          <w:noProof w:val="0"/>
          <w:lang w:val="ro-MD"/>
        </w:rPr>
        <w:t xml:space="preserve"> Informațiile respective urmează a fi indicate pentru fiecare atribuire în parte.</w:t>
      </w:r>
    </w:p>
    <w:p w14:paraId="13DF7393" w14:textId="77777777" w:rsidR="009D62FF" w:rsidRPr="00FF430B" w:rsidRDefault="009D62FF" w:rsidP="002F556B">
      <w:pPr>
        <w:numPr>
          <w:ilvl w:val="0"/>
          <w:numId w:val="28"/>
        </w:numPr>
        <w:spacing w:before="240" w:after="160" w:line="259" w:lineRule="auto"/>
        <w:jc w:val="both"/>
        <w:rPr>
          <w:rFonts w:eastAsia="Calibri"/>
          <w:b/>
          <w:noProof w:val="0"/>
          <w:lang w:val="ro-MD"/>
        </w:rPr>
      </w:pPr>
      <w:r w:rsidRPr="00FF430B">
        <w:rPr>
          <w:rFonts w:eastAsia="Calibri"/>
          <w:b/>
          <w:noProof w:val="0"/>
          <w:lang w:val="ro-MD"/>
        </w:rPr>
        <w:t>Alte informații:</w:t>
      </w:r>
    </w:p>
    <w:tbl>
      <w:tblPr>
        <w:tblStyle w:val="Grigliatabella3"/>
        <w:tblW w:w="9918" w:type="dxa"/>
        <w:tblLook w:val="04A0" w:firstRow="1" w:lastRow="0" w:firstColumn="1" w:lastColumn="0" w:noHBand="0" w:noVBand="1"/>
      </w:tblPr>
      <w:tblGrid>
        <w:gridCol w:w="5524"/>
        <w:gridCol w:w="4394"/>
      </w:tblGrid>
      <w:tr w:rsidR="009D62FF" w:rsidRPr="00EC30C2" w14:paraId="5F881635" w14:textId="77777777" w:rsidTr="00657833">
        <w:tc>
          <w:tcPr>
            <w:tcW w:w="5524" w:type="dxa"/>
            <w:shd w:val="clear" w:color="auto" w:fill="FFFFFF" w:themeFill="background1"/>
          </w:tcPr>
          <w:p w14:paraId="7E617A28" w14:textId="77777777" w:rsidR="009D62FF" w:rsidRPr="00FF430B" w:rsidRDefault="009D62FF" w:rsidP="009D62FF">
            <w:pPr>
              <w:tabs>
                <w:tab w:val="left" w:pos="1134"/>
                <w:tab w:val="left" w:pos="2694"/>
              </w:tabs>
              <w:contextualSpacing/>
              <w:jc w:val="both"/>
              <w:rPr>
                <w:rFonts w:eastAsia="Calibri"/>
                <w:bCs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Contractul (contractele) atribuit (atribuite) se referă la un proiect și/sau un program finanțat din fonduri ale UE</w:t>
            </w:r>
          </w:p>
        </w:tc>
        <w:tc>
          <w:tcPr>
            <w:tcW w:w="4394" w:type="dxa"/>
          </w:tcPr>
          <w:p w14:paraId="7C985F3B" w14:textId="77777777" w:rsidR="009D62FF" w:rsidRPr="00FF430B" w:rsidRDefault="009D62FF" w:rsidP="009D62FF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Nu □        </w:t>
            </w:r>
          </w:p>
          <w:p w14:paraId="7C8A450E" w14:textId="77777777" w:rsidR="009D62FF" w:rsidRPr="00FF430B" w:rsidRDefault="009D62FF" w:rsidP="009D62FF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Da □        </w:t>
            </w:r>
          </w:p>
        </w:tc>
      </w:tr>
      <w:tr w:rsidR="009D62FF" w:rsidRPr="00EC30C2" w14:paraId="62405298" w14:textId="77777777" w:rsidTr="00657833">
        <w:tc>
          <w:tcPr>
            <w:tcW w:w="5524" w:type="dxa"/>
            <w:vMerge w:val="restart"/>
            <w:shd w:val="clear" w:color="auto" w:fill="FFFFFF" w:themeFill="background1"/>
          </w:tcPr>
          <w:p w14:paraId="02C8CD4B" w14:textId="77777777" w:rsidR="009D62FF" w:rsidRPr="00FF430B" w:rsidRDefault="009D62FF" w:rsidP="009D62FF">
            <w:pPr>
              <w:ind w:right="-1"/>
              <w:jc w:val="both"/>
              <w:rPr>
                <w:noProof w:val="0"/>
                <w:highlight w:val="yellow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Publicarea anterioară în </w:t>
            </w:r>
            <w:r w:rsidR="001B1E45" w:rsidRPr="00FF430B">
              <w:rPr>
                <w:i/>
                <w:noProof w:val="0"/>
                <w:lang w:val="ro-MD" w:eastAsia="zh-CN"/>
              </w:rPr>
              <w:t xml:space="preserve">Jurnalul Oficial al Uniunii Europene </w:t>
            </w:r>
            <w:r w:rsidRPr="00FF430B">
              <w:rPr>
                <w:noProof w:val="0"/>
                <w:lang w:val="ro-MD" w:eastAsia="ro-RO"/>
              </w:rPr>
              <w:t xml:space="preserve"> privind contractul (contractele) la care se referă anunțul respectiv</w:t>
            </w:r>
          </w:p>
        </w:tc>
        <w:tc>
          <w:tcPr>
            <w:tcW w:w="4394" w:type="dxa"/>
          </w:tcPr>
          <w:p w14:paraId="6C786825" w14:textId="77777777" w:rsidR="009D62FF" w:rsidRPr="00FF430B" w:rsidRDefault="009D62FF" w:rsidP="009D62FF">
            <w:pPr>
              <w:ind w:right="-1"/>
              <w:jc w:val="both"/>
              <w:rPr>
                <w:noProof w:val="0"/>
                <w:lang w:val="ro-MD" w:eastAsia="ro-RO"/>
              </w:rPr>
            </w:pPr>
            <w:r w:rsidRPr="00FF430B">
              <w:rPr>
                <w:noProof w:val="0"/>
                <w:lang w:val="ro-MD" w:eastAsia="ro-RO"/>
              </w:rPr>
              <w:t xml:space="preserve">Nu □        </w:t>
            </w:r>
          </w:p>
        </w:tc>
      </w:tr>
      <w:tr w:rsidR="009D62FF" w:rsidRPr="00EC30C2" w14:paraId="400B5F6B" w14:textId="77777777" w:rsidTr="00657833">
        <w:tc>
          <w:tcPr>
            <w:tcW w:w="5524" w:type="dxa"/>
            <w:vMerge/>
            <w:shd w:val="clear" w:color="auto" w:fill="FFFFFF" w:themeFill="background1"/>
          </w:tcPr>
          <w:p w14:paraId="58AD8B6D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</w:p>
        </w:tc>
        <w:tc>
          <w:tcPr>
            <w:tcW w:w="4394" w:type="dxa"/>
          </w:tcPr>
          <w:p w14:paraId="14CAB841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noProof w:val="0"/>
                <w:lang w:val="ro-MD" w:eastAsia="ro-RO"/>
              </w:rPr>
              <w:t>Data (datele) și referința (referințele) publicărilor:</w:t>
            </w:r>
          </w:p>
        </w:tc>
      </w:tr>
      <w:tr w:rsidR="009D62FF" w:rsidRPr="00EC30C2" w14:paraId="312A9BD8" w14:textId="77777777" w:rsidTr="00657833">
        <w:tc>
          <w:tcPr>
            <w:tcW w:w="5524" w:type="dxa"/>
            <w:shd w:val="clear" w:color="auto" w:fill="FFFFFF" w:themeFill="background1"/>
          </w:tcPr>
          <w:p w14:paraId="0F58627E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Agenția Națională pentru Soluționarea Contestațiilor</w:t>
            </w:r>
          </w:p>
          <w:p w14:paraId="4CC72E59" w14:textId="77777777" w:rsidR="009D62FF" w:rsidRPr="00FF430B" w:rsidRDefault="009D62FF" w:rsidP="009D62FF">
            <w:pPr>
              <w:contextualSpacing/>
              <w:jc w:val="both"/>
              <w:rPr>
                <w:noProof w:val="0"/>
                <w:lang w:val="ro-MD" w:eastAsia="zh-CN"/>
              </w:rPr>
            </w:pPr>
          </w:p>
        </w:tc>
        <w:tc>
          <w:tcPr>
            <w:tcW w:w="4394" w:type="dxa"/>
          </w:tcPr>
          <w:p w14:paraId="1049FD7A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mun. Chișinău, bd. Ștefan cel Mare și Sfânt, 124, MD-2001;</w:t>
            </w:r>
          </w:p>
          <w:p w14:paraId="018DEF71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tel/fax: (022) 820 652, 820-651 </w:t>
            </w:r>
          </w:p>
          <w:p w14:paraId="3D27656B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color w:val="0563C1"/>
                <w:u w:val="single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e-mail: </w:t>
            </w:r>
            <w:hyperlink r:id="rId8" w:history="1">
              <w:r w:rsidRPr="00FF430B">
                <w:rPr>
                  <w:rFonts w:eastAsia="Calibri"/>
                  <w:noProof w:val="0"/>
                  <w:color w:val="0563C1"/>
                  <w:u w:val="single"/>
                  <w:lang w:val="ro-MD"/>
                </w:rPr>
                <w:t>contestatii@ansc.md</w:t>
              </w:r>
            </w:hyperlink>
          </w:p>
          <w:p w14:paraId="2B6A8986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 xml:space="preserve">pagina web: </w:t>
            </w:r>
            <w:r w:rsidRPr="00FF430B">
              <w:rPr>
                <w:rFonts w:eastAsia="Calibri"/>
                <w:noProof w:val="0"/>
                <w:color w:val="0563C1"/>
                <w:u w:val="single"/>
                <w:lang w:val="ro-MD"/>
              </w:rPr>
              <w:t>www.ansc.md</w:t>
            </w:r>
          </w:p>
        </w:tc>
      </w:tr>
      <w:tr w:rsidR="009D62FF" w:rsidRPr="00EC30C2" w14:paraId="48AEA520" w14:textId="77777777" w:rsidTr="00657833">
        <w:tc>
          <w:tcPr>
            <w:tcW w:w="5524" w:type="dxa"/>
            <w:shd w:val="clear" w:color="auto" w:fill="FFFFFF" w:themeFill="background1"/>
          </w:tcPr>
          <w:p w14:paraId="4AA96FDB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  <w:r w:rsidRPr="00FF430B">
              <w:rPr>
                <w:rFonts w:eastAsia="Calibri"/>
                <w:noProof w:val="0"/>
                <w:lang w:val="ro-MD"/>
              </w:rPr>
              <w:t>Alte informații relevante</w:t>
            </w:r>
          </w:p>
        </w:tc>
        <w:tc>
          <w:tcPr>
            <w:tcW w:w="4394" w:type="dxa"/>
          </w:tcPr>
          <w:p w14:paraId="6134FBD9" w14:textId="77777777" w:rsidR="009D62FF" w:rsidRPr="00FF430B" w:rsidRDefault="009D62FF" w:rsidP="009D62FF">
            <w:pPr>
              <w:jc w:val="both"/>
              <w:rPr>
                <w:rFonts w:eastAsia="Calibri"/>
                <w:noProof w:val="0"/>
                <w:lang w:val="ro-MD"/>
              </w:rPr>
            </w:pPr>
          </w:p>
        </w:tc>
      </w:tr>
    </w:tbl>
    <w:p w14:paraId="6F0188AD" w14:textId="77777777" w:rsidR="009D62FF" w:rsidRPr="00FF430B" w:rsidRDefault="009D62FF" w:rsidP="009D62FF">
      <w:pPr>
        <w:jc w:val="both"/>
        <w:rPr>
          <w:rFonts w:eastAsia="Calibri"/>
          <w:noProof w:val="0"/>
          <w:lang w:val="ro-MD"/>
        </w:rPr>
      </w:pPr>
    </w:p>
    <w:p w14:paraId="28E53CB3" w14:textId="77777777" w:rsidR="009D62FF" w:rsidRPr="00FF430B" w:rsidRDefault="009D62FF" w:rsidP="009D62FF">
      <w:pPr>
        <w:spacing w:before="120"/>
        <w:ind w:firstLine="567"/>
        <w:rPr>
          <w:rFonts w:eastAsia="Calibri"/>
          <w:b/>
          <w:noProof w:val="0"/>
          <w:lang w:val="ro-MD"/>
        </w:rPr>
      </w:pPr>
      <w:r w:rsidRPr="00FF430B">
        <w:rPr>
          <w:rFonts w:eastAsia="Calibri"/>
          <w:b/>
          <w:noProof w:val="0"/>
          <w:lang w:val="ro-MD"/>
        </w:rPr>
        <w:t xml:space="preserve">Conducătorul grupului de lucru:  ___________________________                </w:t>
      </w:r>
    </w:p>
    <w:p w14:paraId="78033E5B" w14:textId="77777777" w:rsidR="009D62FF" w:rsidRPr="00FF430B" w:rsidRDefault="009D62FF" w:rsidP="009D62FF">
      <w:pPr>
        <w:jc w:val="both"/>
        <w:rPr>
          <w:rFonts w:eastAsia="Calibri"/>
          <w:noProof w:val="0"/>
          <w:lang w:val="ro-MD"/>
        </w:rPr>
      </w:pPr>
    </w:p>
    <w:p w14:paraId="2F7C0EE3" w14:textId="7C18FEE9" w:rsidR="009D62FF" w:rsidRPr="00FF430B" w:rsidRDefault="009D62FF" w:rsidP="009D62FF">
      <w:pPr>
        <w:jc w:val="both"/>
        <w:rPr>
          <w:rFonts w:eastAsia="Calibri"/>
          <w:noProof w:val="0"/>
          <w:lang w:val="ro-MD"/>
        </w:rPr>
      </w:pPr>
      <w:r w:rsidRPr="004E4537">
        <w:rPr>
          <w:rFonts w:eastAsia="Calibri"/>
          <w:b/>
          <w:i/>
          <w:noProof w:val="0"/>
          <w:color w:val="FF0000"/>
          <w:sz w:val="22"/>
          <w:szCs w:val="22"/>
          <w:lang w:val="ro-MD"/>
        </w:rPr>
        <w:t>Notă:</w:t>
      </w:r>
      <w:r w:rsidR="00EC30C2" w:rsidRPr="004E4537">
        <w:rPr>
          <w:rFonts w:eastAsia="Calibri"/>
          <w:b/>
          <w:i/>
          <w:noProof w:val="0"/>
          <w:color w:val="FF0000"/>
          <w:sz w:val="22"/>
          <w:szCs w:val="22"/>
          <w:lang w:val="ro-MD"/>
        </w:rPr>
        <w:t xml:space="preserve"> </w:t>
      </w:r>
      <w:r w:rsidRPr="004E4537">
        <w:rPr>
          <w:rFonts w:eastAsia="Calibri"/>
          <w:i/>
          <w:noProof w:val="0"/>
          <w:sz w:val="22"/>
          <w:szCs w:val="22"/>
          <w:lang w:val="ro-MD"/>
        </w:rPr>
        <w:t>A</w:t>
      </w:r>
      <w:r w:rsidRPr="004E4537">
        <w:rPr>
          <w:rFonts w:eastAsia="Calibri"/>
          <w:i/>
          <w:noProof w:val="0"/>
          <w:sz w:val="22"/>
          <w:szCs w:val="22"/>
          <w:bdr w:val="none" w:sz="0" w:space="0" w:color="auto" w:frame="1"/>
          <w:shd w:val="clear" w:color="auto" w:fill="FFFFFF"/>
          <w:lang w:val="ro-MD"/>
        </w:rPr>
        <w:t xml:space="preserve">nunțurile de atribuire se publică în Buletinul achiziţiilor publice în cel mult 30 de zile de la data la care se va remite informația cu privire la </w:t>
      </w:r>
      <w:r w:rsidRPr="004E4537">
        <w:rPr>
          <w:i/>
          <w:noProof w:val="0"/>
          <w:sz w:val="22"/>
          <w:szCs w:val="22"/>
          <w:bdr w:val="none" w:sz="0" w:space="0" w:color="auto" w:frame="1"/>
          <w:lang w:val="ro-MD"/>
        </w:rPr>
        <w:t>fin</w:t>
      </w:r>
      <w:bookmarkStart w:id="0" w:name="_GoBack"/>
      <w:bookmarkEnd w:id="0"/>
      <w:r w:rsidRPr="004E4537">
        <w:rPr>
          <w:i/>
          <w:noProof w:val="0"/>
          <w:sz w:val="22"/>
          <w:szCs w:val="22"/>
          <w:bdr w:val="none" w:sz="0" w:space="0" w:color="auto" w:frame="1"/>
          <w:lang w:val="ro-MD"/>
        </w:rPr>
        <w:t>alizarea procedurii de achiziție publică prin atribuirea contractului de achiziţii publice sau prin încheierea acordului-cadru, finalizarea unui concurs de soluții prin stabilirea concurentului câștigător, atribuirea unui contract de achiziţii publice printr-un sistem dinamic de achiziţie</w:t>
      </w:r>
      <w:r w:rsidRPr="004E4537">
        <w:rPr>
          <w:rFonts w:eastAsia="Calibri"/>
          <w:i/>
          <w:noProof w:val="0"/>
          <w:sz w:val="22"/>
          <w:szCs w:val="22"/>
          <w:bdr w:val="none" w:sz="0" w:space="0" w:color="auto" w:frame="1"/>
          <w:shd w:val="clear" w:color="auto" w:fill="FFFFFF"/>
          <w:lang w:val="ro-MD"/>
        </w:rPr>
        <w:t xml:space="preserve"> (art. 30 al Legii nr. 131</w:t>
      </w:r>
      <w:r w:rsidR="00C32CB2" w:rsidRPr="004E4537">
        <w:rPr>
          <w:rFonts w:eastAsia="Calibri"/>
          <w:i/>
          <w:noProof w:val="0"/>
          <w:sz w:val="22"/>
          <w:szCs w:val="22"/>
          <w:bdr w:val="none" w:sz="0" w:space="0" w:color="auto" w:frame="1"/>
          <w:shd w:val="clear" w:color="auto" w:fill="FFFFFF"/>
          <w:lang w:val="ro-MD"/>
        </w:rPr>
        <w:t>/</w:t>
      </w:r>
      <w:r w:rsidRPr="004E4537">
        <w:rPr>
          <w:rFonts w:eastAsia="Calibri"/>
          <w:i/>
          <w:noProof w:val="0"/>
          <w:sz w:val="22"/>
          <w:szCs w:val="22"/>
          <w:bdr w:val="none" w:sz="0" w:space="0" w:color="auto" w:frame="1"/>
          <w:shd w:val="clear" w:color="auto" w:fill="FFFFFF"/>
          <w:lang w:val="ro-MD"/>
        </w:rPr>
        <w:t>2015 privind achizițiile</w:t>
      </w:r>
      <w:r w:rsidRPr="00FF430B">
        <w:rPr>
          <w:rFonts w:eastAsia="Calibri"/>
          <w:i/>
          <w:noProof w:val="0"/>
          <w:bdr w:val="none" w:sz="0" w:space="0" w:color="auto" w:frame="1"/>
          <w:shd w:val="clear" w:color="auto" w:fill="FFFFFF"/>
          <w:lang w:val="ro-MD"/>
        </w:rPr>
        <w:t xml:space="preserve"> publice).</w:t>
      </w:r>
    </w:p>
    <w:sectPr w:rsidR="009D62FF" w:rsidRPr="00FF430B" w:rsidSect="004E4537">
      <w:footerReference w:type="default" r:id="rId9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33080" w14:textId="77777777" w:rsidR="0026059E" w:rsidRDefault="0026059E" w:rsidP="00A20ACF">
      <w:r>
        <w:separator/>
      </w:r>
    </w:p>
  </w:endnote>
  <w:endnote w:type="continuationSeparator" w:id="0">
    <w:p w14:paraId="275BAB73" w14:textId="77777777" w:rsidR="0026059E" w:rsidRDefault="0026059E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537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C9207" w14:textId="77777777" w:rsidR="0026059E" w:rsidRDefault="0026059E" w:rsidP="00A20ACF">
      <w:r>
        <w:separator/>
      </w:r>
    </w:p>
  </w:footnote>
  <w:footnote w:type="continuationSeparator" w:id="0">
    <w:p w14:paraId="78E83413" w14:textId="77777777" w:rsidR="0026059E" w:rsidRDefault="0026059E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059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537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estatii@ansc.m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7E951-7938-4E43-82EE-E11559F4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3</cp:revision>
  <cp:lastPrinted>2021-06-01T11:52:00Z</cp:lastPrinted>
  <dcterms:created xsi:type="dcterms:W3CDTF">2021-06-14T10:00:00Z</dcterms:created>
  <dcterms:modified xsi:type="dcterms:W3CDTF">2021-06-21T07:56:00Z</dcterms:modified>
</cp:coreProperties>
</file>